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D657" w14:textId="26224D5E" w:rsidR="001C3793" w:rsidRDefault="00225584" w:rsidP="001C3793">
      <w:pPr>
        <w:pStyle w:val="berschrift1"/>
        <w:rPr>
          <w:sz w:val="48"/>
        </w:rPr>
      </w:pPr>
      <w:r>
        <w:rPr>
          <w:noProof/>
          <w:sz w:val="48"/>
        </w:rPr>
        <w:drawing>
          <wp:inline distT="0" distB="0" distL="0" distR="0" wp14:anchorId="0CFEE685" wp14:editId="5C3AD350">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65066E" w14:textId="77777777" w:rsidR="007166CE" w:rsidRDefault="007166CE" w:rsidP="007166CE">
      <w:pPr>
        <w:pStyle w:val="berschrift1"/>
      </w:pPr>
      <w:r>
        <w:br w:type="page"/>
      </w:r>
      <w:r>
        <w:lastRenderedPageBreak/>
        <w:t>Vorwort</w:t>
      </w:r>
    </w:p>
    <w:p w14:paraId="44B484B3"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C539F97"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F1E5886" w14:textId="77777777" w:rsidR="007166CE" w:rsidRDefault="007166CE" w:rsidP="007166CE">
      <w:r>
        <w:t>Euch allen wünsche ich Gottes reichen Segen und dass Ihr für Euch interessante Texte hier findet. Für Anregungen bin ich immer dankbar.</w:t>
      </w:r>
    </w:p>
    <w:p w14:paraId="1A36B90A" w14:textId="77777777" w:rsidR="007166CE" w:rsidRDefault="007166CE" w:rsidP="007166CE">
      <w:r>
        <w:t>Gruß &amp; Segen,</w:t>
      </w:r>
    </w:p>
    <w:p w14:paraId="40657C7D" w14:textId="77777777" w:rsidR="007166CE" w:rsidRDefault="007166CE" w:rsidP="007166CE">
      <w:r>
        <w:t>Andreas</w:t>
      </w:r>
    </w:p>
    <w:p w14:paraId="1065A8A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704791F" w14:textId="6D6F56C0" w:rsidR="00BD71A4" w:rsidRDefault="005F223E">
      <w:pPr>
        <w:spacing w:after="0" w:line="240" w:lineRule="auto"/>
      </w:pPr>
      <w:r>
        <w:rPr>
          <w:noProof/>
        </w:rPr>
        <w:drawing>
          <wp:inline distT="0" distB="0" distL="0" distR="0" wp14:anchorId="63600885" wp14:editId="5027C626">
            <wp:extent cx="5353797" cy="6611273"/>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353797" cy="6611273"/>
                    </a:xfrm>
                    <a:prstGeom prst="rect">
                      <a:avLst/>
                    </a:prstGeom>
                  </pic:spPr>
                </pic:pic>
              </a:graphicData>
            </a:graphic>
          </wp:inline>
        </w:drawing>
      </w:r>
    </w:p>
    <w:p w14:paraId="71A75B4C" w14:textId="77777777" w:rsidR="00BD71A4" w:rsidRDefault="00BD71A4">
      <w:pPr>
        <w:spacing w:after="0" w:line="240" w:lineRule="auto"/>
        <w:rPr>
          <w:rFonts w:eastAsia="Times New Roman"/>
          <w:b/>
          <w:bCs/>
          <w:color w:val="000000"/>
          <w:kern w:val="36"/>
          <w:sz w:val="36"/>
          <w:szCs w:val="48"/>
          <w:lang w:eastAsia="de-DE"/>
        </w:rPr>
      </w:pPr>
      <w:r>
        <w:br w:type="page"/>
      </w:r>
    </w:p>
    <w:p w14:paraId="76860221" w14:textId="77777777" w:rsidR="005F223E" w:rsidRDefault="005F223E" w:rsidP="005F223E">
      <w:pPr>
        <w:pStyle w:val="berschrift1"/>
        <w:rPr>
          <w:sz w:val="48"/>
        </w:rPr>
      </w:pPr>
      <w:proofErr w:type="spellStart"/>
      <w:r>
        <w:t>Draconites</w:t>
      </w:r>
      <w:proofErr w:type="spellEnd"/>
      <w:r>
        <w:t xml:space="preserve">, Johannes - Vom </w:t>
      </w:r>
      <w:proofErr w:type="spellStart"/>
      <w:r>
        <w:t>Gnedigen</w:t>
      </w:r>
      <w:proofErr w:type="spellEnd"/>
      <w:r>
        <w:t xml:space="preserve"> </w:t>
      </w:r>
      <w:proofErr w:type="spellStart"/>
      <w:r>
        <w:t>Wortt</w:t>
      </w:r>
      <w:proofErr w:type="spellEnd"/>
      <w:r>
        <w:t xml:space="preserve"> unsers Gottes</w:t>
      </w:r>
    </w:p>
    <w:p w14:paraId="0E0CB57C" w14:textId="77777777" w:rsidR="005F223E" w:rsidRDefault="005F223E" w:rsidP="005F223E">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189B1584" w14:textId="77777777" w:rsidR="005F223E" w:rsidRDefault="005F223E" w:rsidP="005F223E">
      <w:pPr>
        <w:pStyle w:val="StandardWeb"/>
      </w:pPr>
      <w:proofErr w:type="spellStart"/>
      <w:r>
        <w:t>Jerem</w:t>
      </w:r>
      <w:proofErr w:type="spellEnd"/>
      <w:r>
        <w:t xml:space="preserve">. </w:t>
      </w:r>
      <w:proofErr w:type="spellStart"/>
      <w:r>
        <w:t>xxxiij</w:t>
      </w:r>
      <w:proofErr w:type="spellEnd"/>
      <w:r>
        <w:t>.</w:t>
      </w:r>
      <w:r>
        <w:br/>
      </w:r>
      <w:proofErr w:type="spellStart"/>
      <w:r>
        <w:rPr>
          <w:rStyle w:val="Fett"/>
          <w:rFonts w:eastAsiaTheme="majorEastAsia"/>
        </w:rPr>
        <w:t>Sihe</w:t>
      </w:r>
      <w:proofErr w:type="spellEnd"/>
      <w:r>
        <w:rPr>
          <w:rStyle w:val="Fett"/>
          <w:rFonts w:eastAsiaTheme="majorEastAsia"/>
        </w:rPr>
        <w:t xml:space="preserve"> es </w:t>
      </w:r>
      <w:proofErr w:type="spellStart"/>
      <w:r>
        <w:rPr>
          <w:rStyle w:val="Fett"/>
          <w:rFonts w:eastAsiaTheme="majorEastAsia"/>
        </w:rPr>
        <w:t>kompt</w:t>
      </w:r>
      <w:proofErr w:type="spellEnd"/>
      <w:r>
        <w:rPr>
          <w:rStyle w:val="Fett"/>
          <w:rFonts w:eastAsiaTheme="majorEastAsia"/>
        </w:rPr>
        <w:t xml:space="preserve"> die zeit: spricht Gott: Das ich das </w:t>
      </w:r>
      <w:proofErr w:type="spellStart"/>
      <w:r>
        <w:rPr>
          <w:rStyle w:val="Fett"/>
          <w:rFonts w:eastAsiaTheme="majorEastAsia"/>
        </w:rPr>
        <w:t>GNEDIGE</w:t>
      </w:r>
      <w:proofErr w:type="spellEnd"/>
      <w:r>
        <w:rPr>
          <w:rStyle w:val="Fett"/>
          <w:rFonts w:eastAsiaTheme="majorEastAsia"/>
        </w:rPr>
        <w:t xml:space="preserve"> </w:t>
      </w:r>
      <w:proofErr w:type="spellStart"/>
      <w:r>
        <w:rPr>
          <w:rStyle w:val="Fett"/>
          <w:rFonts w:eastAsiaTheme="majorEastAsia"/>
        </w:rPr>
        <w:t>wort</w:t>
      </w:r>
      <w:proofErr w:type="spellEnd"/>
      <w:r>
        <w:rPr>
          <w:rStyle w:val="Fett"/>
          <w:rFonts w:eastAsiaTheme="majorEastAsia"/>
        </w:rPr>
        <w:t xml:space="preserve"> erwecken </w:t>
      </w:r>
      <w:proofErr w:type="spellStart"/>
      <w:r>
        <w:rPr>
          <w:rStyle w:val="Fett"/>
          <w:rFonts w:eastAsiaTheme="majorEastAsia"/>
        </w:rPr>
        <w:t>wil</w:t>
      </w:r>
      <w:proofErr w:type="spellEnd"/>
      <w:r>
        <w:rPr>
          <w:rStyle w:val="Fett"/>
          <w:rFonts w:eastAsiaTheme="majorEastAsia"/>
        </w:rPr>
        <w:t>.</w:t>
      </w:r>
      <w:r>
        <w:t xml:space="preserve"> </w:t>
      </w:r>
    </w:p>
    <w:p w14:paraId="109516AA" w14:textId="77777777" w:rsidR="005F223E" w:rsidRDefault="005F223E" w:rsidP="005F223E">
      <w:pPr>
        <w:pStyle w:val="StandardWeb"/>
      </w:pPr>
      <w:proofErr w:type="spellStart"/>
      <w:r>
        <w:rPr>
          <w:rStyle w:val="Fett"/>
          <w:rFonts w:eastAsiaTheme="majorEastAsia"/>
        </w:rPr>
        <w:t>Vorrrede</w:t>
      </w:r>
      <w:proofErr w:type="spellEnd"/>
      <w:r>
        <w:rPr>
          <w:rStyle w:val="Fett"/>
          <w:rFonts w:eastAsiaTheme="majorEastAsia"/>
        </w:rPr>
        <w:t>.</w:t>
      </w:r>
      <w:r>
        <w:t xml:space="preserve"> </w:t>
      </w:r>
    </w:p>
    <w:p w14:paraId="42932397" w14:textId="77777777" w:rsidR="005F223E" w:rsidRDefault="005F223E" w:rsidP="005F223E">
      <w:pPr>
        <w:pStyle w:val="StandardWeb"/>
      </w:pPr>
      <w:r>
        <w:t xml:space="preserve">Den </w:t>
      </w:r>
      <w:proofErr w:type="spellStart"/>
      <w:r>
        <w:t>Wolgelerten</w:t>
      </w:r>
      <w:proofErr w:type="spellEnd"/>
      <w:r>
        <w:t xml:space="preserve"> und </w:t>
      </w:r>
      <w:proofErr w:type="spellStart"/>
      <w:r>
        <w:t>Wirdigen</w:t>
      </w:r>
      <w:proofErr w:type="spellEnd"/>
      <w:r>
        <w:t xml:space="preserve"> D. Autor</w:t>
      </w:r>
      <w:r>
        <w:br/>
      </w:r>
      <w:proofErr w:type="spellStart"/>
      <w:r>
        <w:t>Lindeman</w:t>
      </w:r>
      <w:proofErr w:type="spellEnd"/>
      <w:r>
        <w:t xml:space="preserve"> und allen Predigern zu Rostock</w:t>
      </w:r>
      <w:r>
        <w:br/>
      </w:r>
      <w:proofErr w:type="spellStart"/>
      <w:r>
        <w:t>Frid</w:t>
      </w:r>
      <w:proofErr w:type="spellEnd"/>
      <w:r>
        <w:t xml:space="preserve"> durch Christum. </w:t>
      </w:r>
    </w:p>
    <w:p w14:paraId="21C93BAA" w14:textId="77777777" w:rsidR="005F223E" w:rsidRDefault="005F223E" w:rsidP="005F223E">
      <w:pPr>
        <w:pStyle w:val="StandardWeb"/>
      </w:pPr>
      <w:r>
        <w:t xml:space="preserve">Weil ich </w:t>
      </w:r>
      <w:proofErr w:type="spellStart"/>
      <w:r>
        <w:t>dis</w:t>
      </w:r>
      <w:proofErr w:type="spellEnd"/>
      <w:r>
        <w:t xml:space="preserve"> </w:t>
      </w:r>
      <w:proofErr w:type="spellStart"/>
      <w:r>
        <w:t>Christcapitel</w:t>
      </w:r>
      <w:proofErr w:type="spellEnd"/>
      <w:r>
        <w:t xml:space="preserve"> in dreie </w:t>
      </w:r>
      <w:proofErr w:type="spellStart"/>
      <w:r>
        <w:t>stuecke</w:t>
      </w:r>
      <w:proofErr w:type="spellEnd"/>
      <w:r>
        <w:t xml:space="preserve"> </w:t>
      </w:r>
      <w:proofErr w:type="spellStart"/>
      <w:r>
        <w:t>geteilet</w:t>
      </w:r>
      <w:proofErr w:type="spellEnd"/>
      <w:r>
        <w:t xml:space="preserve">: und meine Vorrede </w:t>
      </w:r>
      <w:proofErr w:type="spellStart"/>
      <w:r>
        <w:t>leren</w:t>
      </w:r>
      <w:proofErr w:type="spellEnd"/>
      <w:r>
        <w:t xml:space="preserve"> der Capitel </w:t>
      </w:r>
      <w:proofErr w:type="spellStart"/>
      <w:r>
        <w:t>schetze</w:t>
      </w:r>
      <w:proofErr w:type="spellEnd"/>
      <w:r>
        <w:t xml:space="preserve"> brauchen: so </w:t>
      </w:r>
      <w:proofErr w:type="spellStart"/>
      <w:r>
        <w:t>wil</w:t>
      </w:r>
      <w:proofErr w:type="spellEnd"/>
      <w:r>
        <w:t xml:space="preserve"> ich im </w:t>
      </w:r>
      <w:proofErr w:type="spellStart"/>
      <w:r>
        <w:t>namen</w:t>
      </w:r>
      <w:proofErr w:type="spellEnd"/>
      <w:r>
        <w:t xml:space="preserve"> Gottes auch in </w:t>
      </w:r>
      <w:proofErr w:type="spellStart"/>
      <w:r>
        <w:t>disem</w:t>
      </w:r>
      <w:proofErr w:type="spellEnd"/>
      <w:r>
        <w:t xml:space="preserve"> Capitel alle </w:t>
      </w:r>
      <w:proofErr w:type="spellStart"/>
      <w:r>
        <w:t>stette</w:t>
      </w:r>
      <w:proofErr w:type="spellEnd"/>
      <w:r>
        <w:t xml:space="preserve"> so Gottes Wort haben aber mißbrauchen wie Jerusalem </w:t>
      </w:r>
      <w:proofErr w:type="spellStart"/>
      <w:r>
        <w:t>dises</w:t>
      </w:r>
      <w:proofErr w:type="spellEnd"/>
      <w:r>
        <w:t xml:space="preserve"> </w:t>
      </w:r>
      <w:proofErr w:type="spellStart"/>
      <w:r>
        <w:t>Capitels</w:t>
      </w:r>
      <w:proofErr w:type="spellEnd"/>
      <w:r>
        <w:t xml:space="preserve"> zur </w:t>
      </w:r>
      <w:proofErr w:type="spellStart"/>
      <w:r>
        <w:t>wolfart</w:t>
      </w:r>
      <w:proofErr w:type="spellEnd"/>
      <w:r>
        <w:t xml:space="preserve"> </w:t>
      </w:r>
      <w:proofErr w:type="spellStart"/>
      <w:r>
        <w:t>dises</w:t>
      </w:r>
      <w:proofErr w:type="spellEnd"/>
      <w:r>
        <w:t xml:space="preserve"> und des </w:t>
      </w:r>
      <w:proofErr w:type="spellStart"/>
      <w:r>
        <w:t>kunfftigen</w:t>
      </w:r>
      <w:proofErr w:type="spellEnd"/>
      <w:r>
        <w:t xml:space="preserve"> lebensbrauchen </w:t>
      </w:r>
      <w:proofErr w:type="spellStart"/>
      <w:r>
        <w:t>leren</w:t>
      </w:r>
      <w:proofErr w:type="spellEnd"/>
      <w:r>
        <w:t xml:space="preserve"> </w:t>
      </w:r>
      <w:proofErr w:type="spellStart"/>
      <w:r>
        <w:t>dreifaltiglich</w:t>
      </w:r>
      <w:proofErr w:type="spellEnd"/>
      <w:r>
        <w:t xml:space="preserve">. </w:t>
      </w:r>
    </w:p>
    <w:p w14:paraId="40029A23" w14:textId="77777777" w:rsidR="005F223E" w:rsidRDefault="005F223E" w:rsidP="005F223E">
      <w:pPr>
        <w:pStyle w:val="StandardWeb"/>
      </w:pPr>
      <w:r>
        <w:t xml:space="preserve">Im ersten teil thut Jeremia zumal eine </w:t>
      </w:r>
      <w:proofErr w:type="spellStart"/>
      <w:r>
        <w:t>scharffe</w:t>
      </w:r>
      <w:proofErr w:type="spellEnd"/>
      <w:r>
        <w:t xml:space="preserve"> Gesetzpredigt die Jerusalem zum </w:t>
      </w:r>
      <w:proofErr w:type="spellStart"/>
      <w:r>
        <w:t>exempel</w:t>
      </w:r>
      <w:proofErr w:type="spellEnd"/>
      <w:r>
        <w:t xml:space="preserve"> </w:t>
      </w:r>
      <w:proofErr w:type="spellStart"/>
      <w:r>
        <w:t>Gottlichs</w:t>
      </w:r>
      <w:proofErr w:type="spellEnd"/>
      <w:r>
        <w:t xml:space="preserve"> </w:t>
      </w:r>
      <w:proofErr w:type="spellStart"/>
      <w:r>
        <w:t>zorns</w:t>
      </w:r>
      <w:proofErr w:type="spellEnd"/>
      <w:r>
        <w:t xml:space="preserve"> allen </w:t>
      </w:r>
      <w:proofErr w:type="spellStart"/>
      <w:r>
        <w:t>stetten</w:t>
      </w:r>
      <w:proofErr w:type="spellEnd"/>
      <w:r>
        <w:t xml:space="preserve"> so Gottes </w:t>
      </w:r>
      <w:proofErr w:type="spellStart"/>
      <w:r>
        <w:t>wort</w:t>
      </w:r>
      <w:proofErr w:type="spellEnd"/>
      <w:r>
        <w:t xml:space="preserve"> haben und </w:t>
      </w:r>
      <w:proofErr w:type="spellStart"/>
      <w:r>
        <w:t>dasselb</w:t>
      </w:r>
      <w:proofErr w:type="spellEnd"/>
      <w:r>
        <w:t xml:space="preserve"> verachten </w:t>
      </w:r>
      <w:proofErr w:type="spellStart"/>
      <w:r>
        <w:t>fürstellet</w:t>
      </w:r>
      <w:proofErr w:type="spellEnd"/>
      <w:r>
        <w:t xml:space="preserve"> </w:t>
      </w:r>
      <w:proofErr w:type="spellStart"/>
      <w:r>
        <w:t>unn</w:t>
      </w:r>
      <w:proofErr w:type="spellEnd"/>
      <w:r>
        <w:t xml:space="preserve"> spricht / </w:t>
      </w:r>
      <w:proofErr w:type="spellStart"/>
      <w:r>
        <w:t>umb</w:t>
      </w:r>
      <w:proofErr w:type="spellEnd"/>
      <w:r>
        <w:t xml:space="preserve"> </w:t>
      </w:r>
      <w:proofErr w:type="spellStart"/>
      <w:r>
        <w:t>irer</w:t>
      </w:r>
      <w:proofErr w:type="spellEnd"/>
      <w:r>
        <w:t xml:space="preserve"> </w:t>
      </w:r>
      <w:proofErr w:type="spellStart"/>
      <w:r>
        <w:t>boßheit</w:t>
      </w:r>
      <w:proofErr w:type="spellEnd"/>
      <w:r>
        <w:t xml:space="preserve"> willen sollen sie schrecklich </w:t>
      </w:r>
      <w:proofErr w:type="spellStart"/>
      <w:r>
        <w:t>verstoeret</w:t>
      </w:r>
      <w:proofErr w:type="spellEnd"/>
      <w:r>
        <w:t xml:space="preserve"> werden. Denn weil die </w:t>
      </w:r>
      <w:proofErr w:type="spellStart"/>
      <w:r>
        <w:t>burger</w:t>
      </w:r>
      <w:proofErr w:type="spellEnd"/>
      <w:r>
        <w:t xml:space="preserve"> zu Jerusalem dem Mammon alleine dieneten und solch ein Sodomitisch leben </w:t>
      </w:r>
      <w:proofErr w:type="spellStart"/>
      <w:r>
        <w:t>füreten</w:t>
      </w:r>
      <w:proofErr w:type="spellEnd"/>
      <w:r>
        <w:t xml:space="preserve"> das Ezech. 16. Jerusalem Sodoma </w:t>
      </w:r>
      <w:proofErr w:type="spellStart"/>
      <w:r>
        <w:t>schwester</w:t>
      </w:r>
      <w:proofErr w:type="spellEnd"/>
      <w:r>
        <w:t xml:space="preserve"> nennet: und 2. Pet. 2. zeuget das Sodom allen </w:t>
      </w:r>
      <w:proofErr w:type="spellStart"/>
      <w:r>
        <w:t>stetten</w:t>
      </w:r>
      <w:proofErr w:type="spellEnd"/>
      <w:r>
        <w:t xml:space="preserve"> so desgleichen </w:t>
      </w:r>
      <w:proofErr w:type="spellStart"/>
      <w:r>
        <w:t>suendigen</w:t>
      </w:r>
      <w:proofErr w:type="spellEnd"/>
      <w:r>
        <w:t xml:space="preserve"> wurden zum </w:t>
      </w:r>
      <w:proofErr w:type="spellStart"/>
      <w:r>
        <w:t>exempel</w:t>
      </w:r>
      <w:proofErr w:type="spellEnd"/>
      <w:r>
        <w:t xml:space="preserve"> vertilget ist: so </w:t>
      </w:r>
      <w:proofErr w:type="spellStart"/>
      <w:r>
        <w:t>mus</w:t>
      </w:r>
      <w:proofErr w:type="spellEnd"/>
      <w:r>
        <w:t xml:space="preserve"> </w:t>
      </w:r>
      <w:proofErr w:type="spellStart"/>
      <w:r>
        <w:t>gewßlich</w:t>
      </w:r>
      <w:proofErr w:type="spellEnd"/>
      <w:r>
        <w:t xml:space="preserve"> die </w:t>
      </w:r>
      <w:proofErr w:type="spellStart"/>
      <w:r>
        <w:t>verstoerung</w:t>
      </w:r>
      <w:proofErr w:type="spellEnd"/>
      <w:r>
        <w:t xml:space="preserve"> Jerusalem allen </w:t>
      </w:r>
      <w:proofErr w:type="spellStart"/>
      <w:r>
        <w:t>stetten</w:t>
      </w:r>
      <w:proofErr w:type="spellEnd"/>
      <w:r>
        <w:t xml:space="preserve"> so das Wort verachten wie zu Jerusalem zum </w:t>
      </w:r>
      <w:proofErr w:type="spellStart"/>
      <w:r>
        <w:t>exempel</w:t>
      </w:r>
      <w:proofErr w:type="spellEnd"/>
      <w:r>
        <w:t xml:space="preserve"> der </w:t>
      </w:r>
      <w:proofErr w:type="spellStart"/>
      <w:r>
        <w:t>busse</w:t>
      </w:r>
      <w:proofErr w:type="spellEnd"/>
      <w:r>
        <w:t xml:space="preserve"> </w:t>
      </w:r>
      <w:proofErr w:type="spellStart"/>
      <w:r>
        <w:t>furgeschrieben</w:t>
      </w:r>
      <w:proofErr w:type="spellEnd"/>
      <w:r>
        <w:t xml:space="preserve"> sein / wollen sie nicht auch so </w:t>
      </w:r>
      <w:proofErr w:type="spellStart"/>
      <w:r>
        <w:t>verstoert</w:t>
      </w:r>
      <w:proofErr w:type="spellEnd"/>
      <w:r>
        <w:t xml:space="preserve"> werden. Das aber die von Jerusalem den heiligen Propheten Jeremia </w:t>
      </w:r>
      <w:proofErr w:type="spellStart"/>
      <w:r>
        <w:t>darumb</w:t>
      </w:r>
      <w:proofErr w:type="spellEnd"/>
      <w:r>
        <w:t xml:space="preserve"> gefangen legen das er predigt Gott wurde sie </w:t>
      </w:r>
      <w:proofErr w:type="spellStart"/>
      <w:r>
        <w:t>verstoeren</w:t>
      </w:r>
      <w:proofErr w:type="spellEnd"/>
      <w:r>
        <w:t xml:space="preserve"> </w:t>
      </w:r>
      <w:proofErr w:type="spellStart"/>
      <w:r>
        <w:t>irer</w:t>
      </w:r>
      <w:proofErr w:type="spellEnd"/>
      <w:r>
        <w:t xml:space="preserve"> </w:t>
      </w:r>
      <w:proofErr w:type="spellStart"/>
      <w:r>
        <w:t>unbusfertickeit</w:t>
      </w:r>
      <w:proofErr w:type="spellEnd"/>
      <w:r>
        <w:t xml:space="preserve"> und ihres </w:t>
      </w:r>
      <w:proofErr w:type="spellStart"/>
      <w:r>
        <w:t>unglawbens</w:t>
      </w:r>
      <w:proofErr w:type="spellEnd"/>
      <w:r>
        <w:t xml:space="preserve"> halben zeiget nicht alleine soviel an das durch </w:t>
      </w:r>
      <w:proofErr w:type="spellStart"/>
      <w:r>
        <w:t>verachtung</w:t>
      </w:r>
      <w:proofErr w:type="spellEnd"/>
      <w:r>
        <w:t xml:space="preserve"> Gottes </w:t>
      </w:r>
      <w:proofErr w:type="spellStart"/>
      <w:r>
        <w:t>wortts</w:t>
      </w:r>
      <w:proofErr w:type="spellEnd"/>
      <w:r>
        <w:t xml:space="preserve"> und </w:t>
      </w:r>
      <w:proofErr w:type="spellStart"/>
      <w:r>
        <w:t>verfolgung</w:t>
      </w:r>
      <w:proofErr w:type="spellEnd"/>
      <w:r>
        <w:t xml:space="preserve"> der Prediger die </w:t>
      </w:r>
      <w:proofErr w:type="spellStart"/>
      <w:r>
        <w:t>verstoerung</w:t>
      </w:r>
      <w:proofErr w:type="spellEnd"/>
      <w:r>
        <w:t xml:space="preserve"> verdienet werde sondern auch das </w:t>
      </w:r>
      <w:proofErr w:type="spellStart"/>
      <w:r>
        <w:t>prediger</w:t>
      </w:r>
      <w:proofErr w:type="spellEnd"/>
      <w:r>
        <w:t xml:space="preserve"> </w:t>
      </w:r>
      <w:proofErr w:type="spellStart"/>
      <w:r>
        <w:t>fahen</w:t>
      </w:r>
      <w:proofErr w:type="spellEnd"/>
      <w:r>
        <w:t xml:space="preserve"> und </w:t>
      </w:r>
      <w:proofErr w:type="spellStart"/>
      <w:r>
        <w:t>veriagen</w:t>
      </w:r>
      <w:proofErr w:type="spellEnd"/>
      <w:r>
        <w:t xml:space="preserve"> ein </w:t>
      </w:r>
      <w:proofErr w:type="spellStart"/>
      <w:r>
        <w:t>gewis</w:t>
      </w:r>
      <w:proofErr w:type="spellEnd"/>
      <w:r>
        <w:t xml:space="preserve"> </w:t>
      </w:r>
      <w:proofErr w:type="spellStart"/>
      <w:r>
        <w:t>zeichen</w:t>
      </w:r>
      <w:proofErr w:type="spellEnd"/>
      <w:r>
        <w:t xml:space="preserve"> </w:t>
      </w:r>
      <w:proofErr w:type="spellStart"/>
      <w:r>
        <w:t>seie</w:t>
      </w:r>
      <w:proofErr w:type="spellEnd"/>
      <w:r>
        <w:t xml:space="preserve"> das die </w:t>
      </w:r>
      <w:proofErr w:type="spellStart"/>
      <w:r>
        <w:t>verstoerung</w:t>
      </w:r>
      <w:proofErr w:type="spellEnd"/>
      <w:r>
        <w:t xml:space="preserve"> bald folgen werde / und ist </w:t>
      </w:r>
      <w:proofErr w:type="spellStart"/>
      <w:r>
        <w:t>bilich</w:t>
      </w:r>
      <w:proofErr w:type="spellEnd"/>
      <w:r>
        <w:t xml:space="preserve"> wer Gottes </w:t>
      </w:r>
      <w:proofErr w:type="spellStart"/>
      <w:r>
        <w:t>wortt</w:t>
      </w:r>
      <w:proofErr w:type="spellEnd"/>
      <w:r>
        <w:t xml:space="preserve"> und Christi </w:t>
      </w:r>
      <w:proofErr w:type="spellStart"/>
      <w:r>
        <w:t>prediger</w:t>
      </w:r>
      <w:proofErr w:type="spellEnd"/>
      <w:r>
        <w:t xml:space="preserve"> nicht haben </w:t>
      </w:r>
      <w:proofErr w:type="spellStart"/>
      <w:r>
        <w:t>wil</w:t>
      </w:r>
      <w:proofErr w:type="spellEnd"/>
      <w:r>
        <w:t xml:space="preserve"> das er den </w:t>
      </w:r>
      <w:hyperlink r:id="rId6" w:tooltip="autoren:d:draconites:widderchrist" w:history="1">
        <w:proofErr w:type="spellStart"/>
        <w:r>
          <w:rPr>
            <w:rStyle w:val="Hyperlink"/>
          </w:rPr>
          <w:t>WidderChrist</w:t>
        </w:r>
        <w:proofErr w:type="spellEnd"/>
      </w:hyperlink>
      <w:r>
        <w:t xml:space="preserve"> und </w:t>
      </w:r>
      <w:proofErr w:type="spellStart"/>
      <w:r>
        <w:t>menschenlerer</w:t>
      </w:r>
      <w:proofErr w:type="spellEnd"/>
      <w:r>
        <w:t xml:space="preserve"> kriege. Da die </w:t>
      </w:r>
      <w:proofErr w:type="spellStart"/>
      <w:r>
        <w:t>burger</w:t>
      </w:r>
      <w:proofErr w:type="spellEnd"/>
      <w:r>
        <w:t xml:space="preserve"> von Jerusalem </w:t>
      </w:r>
      <w:proofErr w:type="spellStart"/>
      <w:r>
        <w:t>Jeremiam</w:t>
      </w:r>
      <w:proofErr w:type="spellEnd"/>
      <w:r>
        <w:t xml:space="preserve"> </w:t>
      </w:r>
      <w:proofErr w:type="spellStart"/>
      <w:r>
        <w:t>fiengen</w:t>
      </w:r>
      <w:proofErr w:type="spellEnd"/>
      <w:r>
        <w:t xml:space="preserve"> </w:t>
      </w:r>
      <w:proofErr w:type="spellStart"/>
      <w:r>
        <w:t>musten</w:t>
      </w:r>
      <w:proofErr w:type="spellEnd"/>
      <w:r>
        <w:t xml:space="preserve"> sie vom Babylonischen </w:t>
      </w:r>
      <w:proofErr w:type="spellStart"/>
      <w:r>
        <w:t>Keiser</w:t>
      </w:r>
      <w:proofErr w:type="spellEnd"/>
      <w:r>
        <w:t xml:space="preserve"> gefangen </w:t>
      </w:r>
      <w:proofErr w:type="spellStart"/>
      <w:r>
        <w:t>weggefuret</w:t>
      </w:r>
      <w:proofErr w:type="spellEnd"/>
      <w:r>
        <w:t xml:space="preserve"> werden. Da die Juden aus durch des </w:t>
      </w:r>
      <w:proofErr w:type="spellStart"/>
      <w:r>
        <w:t>Romischen</w:t>
      </w:r>
      <w:proofErr w:type="spellEnd"/>
      <w:r>
        <w:t xml:space="preserve"> Keysers Christum nicht haben </w:t>
      </w:r>
      <w:proofErr w:type="spellStart"/>
      <w:r>
        <w:t>wolten</w:t>
      </w:r>
      <w:proofErr w:type="spellEnd"/>
      <w:r>
        <w:t xml:space="preserve"> und </w:t>
      </w:r>
      <w:proofErr w:type="spellStart"/>
      <w:r>
        <w:t>creutzigten</w:t>
      </w:r>
      <w:proofErr w:type="spellEnd"/>
      <w:r>
        <w:t xml:space="preserve"> / kam der </w:t>
      </w:r>
      <w:proofErr w:type="spellStart"/>
      <w:r>
        <w:t>Keiser</w:t>
      </w:r>
      <w:proofErr w:type="spellEnd"/>
      <w:r>
        <w:t xml:space="preserve"> und </w:t>
      </w:r>
      <w:proofErr w:type="spellStart"/>
      <w:r>
        <w:t>verstoerete</w:t>
      </w:r>
      <w:proofErr w:type="spellEnd"/>
      <w:r>
        <w:t xml:space="preserve"> sie </w:t>
      </w:r>
      <w:proofErr w:type="spellStart"/>
      <w:r>
        <w:t>zulohn</w:t>
      </w:r>
      <w:proofErr w:type="spellEnd"/>
      <w:r>
        <w:t xml:space="preserve"> ewiglich. Da die </w:t>
      </w:r>
      <w:proofErr w:type="spellStart"/>
      <w:r>
        <w:t>welt</w:t>
      </w:r>
      <w:proofErr w:type="spellEnd"/>
      <w:r>
        <w:t xml:space="preserve"> der Apostel Evangelion von Christo nicht </w:t>
      </w:r>
      <w:proofErr w:type="spellStart"/>
      <w:r>
        <w:t>hoeren</w:t>
      </w:r>
      <w:proofErr w:type="spellEnd"/>
      <w:r>
        <w:t xml:space="preserve"> </w:t>
      </w:r>
      <w:proofErr w:type="spellStart"/>
      <w:r>
        <w:t>wolt</w:t>
      </w:r>
      <w:proofErr w:type="spellEnd"/>
      <w:r>
        <w:t xml:space="preserve"> zur ewigen </w:t>
      </w:r>
      <w:proofErr w:type="spellStart"/>
      <w:r>
        <w:t>selickeit</w:t>
      </w:r>
      <w:proofErr w:type="spellEnd"/>
      <w:r>
        <w:t xml:space="preserve"> / </w:t>
      </w:r>
      <w:proofErr w:type="spellStart"/>
      <w:r>
        <w:t>muste</w:t>
      </w:r>
      <w:proofErr w:type="spellEnd"/>
      <w:r>
        <w:t xml:space="preserve"> sie den </w:t>
      </w:r>
      <w:hyperlink r:id="rId7" w:tooltip="autoren:d:draconites:widerchrist" w:history="1">
        <w:proofErr w:type="spellStart"/>
        <w:r>
          <w:rPr>
            <w:rStyle w:val="Hyperlink"/>
          </w:rPr>
          <w:t>WiderChrist</w:t>
        </w:r>
        <w:proofErr w:type="spellEnd"/>
      </w:hyperlink>
      <w:r>
        <w:t xml:space="preserve"> </w:t>
      </w:r>
      <w:proofErr w:type="spellStart"/>
      <w:r>
        <w:t>hoeren</w:t>
      </w:r>
      <w:proofErr w:type="spellEnd"/>
      <w:r>
        <w:t xml:space="preserve"> zum ewigen </w:t>
      </w:r>
      <w:proofErr w:type="spellStart"/>
      <w:r>
        <w:t>verdamnis</w:t>
      </w:r>
      <w:proofErr w:type="spellEnd"/>
      <w:r>
        <w:t xml:space="preserve">. Es </w:t>
      </w:r>
      <w:proofErr w:type="spellStart"/>
      <w:r>
        <w:t>verdreust</w:t>
      </w:r>
      <w:proofErr w:type="spellEnd"/>
      <w:r>
        <w:t xml:space="preserve"> Christum im </w:t>
      </w:r>
      <w:proofErr w:type="spellStart"/>
      <w:r>
        <w:t>Himel</w:t>
      </w:r>
      <w:proofErr w:type="spellEnd"/>
      <w:r>
        <w:t xml:space="preserve"> drinnen so </w:t>
      </w:r>
      <w:proofErr w:type="spellStart"/>
      <w:r>
        <w:t>seer</w:t>
      </w:r>
      <w:proofErr w:type="spellEnd"/>
      <w:r>
        <w:t xml:space="preserve"> wenn man seinen Predigern und Christen </w:t>
      </w:r>
      <w:proofErr w:type="spellStart"/>
      <w:r>
        <w:t>umb</w:t>
      </w:r>
      <w:proofErr w:type="spellEnd"/>
      <w:r>
        <w:t xml:space="preserve"> der </w:t>
      </w:r>
      <w:proofErr w:type="spellStart"/>
      <w:r>
        <w:t>warheitwillen</w:t>
      </w:r>
      <w:proofErr w:type="spellEnd"/>
      <w:r>
        <w:t xml:space="preserve"> nur ein </w:t>
      </w:r>
      <w:proofErr w:type="spellStart"/>
      <w:r>
        <w:t>herlin</w:t>
      </w:r>
      <w:proofErr w:type="spellEnd"/>
      <w:r>
        <w:t xml:space="preserve"> </w:t>
      </w:r>
      <w:proofErr w:type="spellStart"/>
      <w:r>
        <w:t>kruemmet</w:t>
      </w:r>
      <w:proofErr w:type="spellEnd"/>
      <w:r>
        <w:t xml:space="preserve"> das er spricht Sach. 2. wer euch antastet der tastet meinen </w:t>
      </w:r>
      <w:proofErr w:type="spellStart"/>
      <w:r>
        <w:t>augapffel</w:t>
      </w:r>
      <w:proofErr w:type="spellEnd"/>
      <w:r>
        <w:t xml:space="preserve"> an. Sintemal nu Jerusalem </w:t>
      </w:r>
      <w:proofErr w:type="spellStart"/>
      <w:r>
        <w:t>unverstoeret</w:t>
      </w:r>
      <w:proofErr w:type="spellEnd"/>
      <w:r>
        <w:t xml:space="preserve"> blieben </w:t>
      </w:r>
      <w:proofErr w:type="spellStart"/>
      <w:r>
        <w:t>were</w:t>
      </w:r>
      <w:proofErr w:type="spellEnd"/>
      <w:r>
        <w:t xml:space="preserve"> so es dem Propheten Jeremia </w:t>
      </w:r>
      <w:proofErr w:type="spellStart"/>
      <w:r>
        <w:t>gefolget</w:t>
      </w:r>
      <w:proofErr w:type="spellEnd"/>
      <w:r>
        <w:t xml:space="preserve"> </w:t>
      </w:r>
      <w:proofErr w:type="spellStart"/>
      <w:r>
        <w:t>hette</w:t>
      </w:r>
      <w:proofErr w:type="spellEnd"/>
      <w:r>
        <w:t xml:space="preserve">: so weis ich den </w:t>
      </w:r>
      <w:proofErr w:type="spellStart"/>
      <w:r>
        <w:t>stetten</w:t>
      </w:r>
      <w:proofErr w:type="spellEnd"/>
      <w:r>
        <w:t xml:space="preserve"> so Gottes </w:t>
      </w:r>
      <w:proofErr w:type="spellStart"/>
      <w:r>
        <w:t>wortt</w:t>
      </w:r>
      <w:proofErr w:type="spellEnd"/>
      <w:r>
        <w:t xml:space="preserve"> und gemeinen </w:t>
      </w:r>
      <w:proofErr w:type="spellStart"/>
      <w:r>
        <w:t>friden</w:t>
      </w:r>
      <w:proofErr w:type="spellEnd"/>
      <w:r>
        <w:t xml:space="preserve"> zugleich gerne behalten keinen bessern rat zugeben denn der meister der Epistel zu den </w:t>
      </w:r>
      <w:proofErr w:type="spellStart"/>
      <w:r>
        <w:t>Ebreern</w:t>
      </w:r>
      <w:proofErr w:type="spellEnd"/>
      <w:r>
        <w:t xml:space="preserve"> spricht He. 13. gehorchet </w:t>
      </w:r>
      <w:proofErr w:type="spellStart"/>
      <w:r>
        <w:t>ewern</w:t>
      </w:r>
      <w:proofErr w:type="spellEnd"/>
      <w:r>
        <w:t xml:space="preserve"> </w:t>
      </w:r>
      <w:proofErr w:type="spellStart"/>
      <w:r>
        <w:t>lerern</w:t>
      </w:r>
      <w:proofErr w:type="spellEnd"/>
      <w:r>
        <w:t xml:space="preserve"> und folget </w:t>
      </w:r>
      <w:proofErr w:type="spellStart"/>
      <w:r>
        <w:t>inen</w:t>
      </w:r>
      <w:proofErr w:type="spellEnd"/>
      <w:r>
        <w:t xml:space="preserve">: denn sie wachen </w:t>
      </w:r>
      <w:proofErr w:type="spellStart"/>
      <w:r>
        <w:t>uber</w:t>
      </w:r>
      <w:proofErr w:type="spellEnd"/>
      <w:r>
        <w:t xml:space="preserve"> </w:t>
      </w:r>
      <w:proofErr w:type="spellStart"/>
      <w:r>
        <w:t>ewre</w:t>
      </w:r>
      <w:proofErr w:type="spellEnd"/>
      <w:r>
        <w:t xml:space="preserve"> </w:t>
      </w:r>
      <w:proofErr w:type="spellStart"/>
      <w:r>
        <w:t>selen</w:t>
      </w:r>
      <w:proofErr w:type="spellEnd"/>
      <w:r>
        <w:t xml:space="preserve"> und </w:t>
      </w:r>
      <w:proofErr w:type="spellStart"/>
      <w:r>
        <w:t>mussen</w:t>
      </w:r>
      <w:proofErr w:type="spellEnd"/>
      <w:r>
        <w:t xml:space="preserve"> rechenschafft </w:t>
      </w:r>
      <w:proofErr w:type="spellStart"/>
      <w:r>
        <w:t>darfur</w:t>
      </w:r>
      <w:proofErr w:type="spellEnd"/>
      <w:r>
        <w:t xml:space="preserve"> geben </w:t>
      </w:r>
      <w:proofErr w:type="spellStart"/>
      <w:r>
        <w:t>auff</w:t>
      </w:r>
      <w:proofErr w:type="spellEnd"/>
      <w:r>
        <w:t xml:space="preserve"> das sie </w:t>
      </w:r>
      <w:proofErr w:type="spellStart"/>
      <w:r>
        <w:t>solchs</w:t>
      </w:r>
      <w:proofErr w:type="spellEnd"/>
      <w:r>
        <w:t xml:space="preserve"> mit </w:t>
      </w:r>
      <w:proofErr w:type="spellStart"/>
      <w:r>
        <w:t>freuden</w:t>
      </w:r>
      <w:proofErr w:type="spellEnd"/>
      <w:r>
        <w:t xml:space="preserve"> thun / denn so sie es mit </w:t>
      </w:r>
      <w:proofErr w:type="spellStart"/>
      <w:r>
        <w:t>seufftzen</w:t>
      </w:r>
      <w:proofErr w:type="spellEnd"/>
      <w:r>
        <w:t xml:space="preserve"> thun ists euch nicht </w:t>
      </w:r>
      <w:proofErr w:type="spellStart"/>
      <w:r>
        <w:t>gutt</w:t>
      </w:r>
      <w:proofErr w:type="spellEnd"/>
      <w:r>
        <w:t xml:space="preserve">. Aus dem andern teil aber </w:t>
      </w:r>
      <w:proofErr w:type="spellStart"/>
      <w:r>
        <w:t>dises</w:t>
      </w:r>
      <w:proofErr w:type="spellEnd"/>
      <w:r>
        <w:t xml:space="preserve"> </w:t>
      </w:r>
      <w:proofErr w:type="spellStart"/>
      <w:r>
        <w:t>Capitels</w:t>
      </w:r>
      <w:proofErr w:type="spellEnd"/>
      <w:r>
        <w:t xml:space="preserve"> oder </w:t>
      </w:r>
      <w:proofErr w:type="spellStart"/>
      <w:r>
        <w:t>Goettlichen</w:t>
      </w:r>
      <w:proofErr w:type="spellEnd"/>
      <w:r>
        <w:t xml:space="preserve"> </w:t>
      </w:r>
      <w:proofErr w:type="spellStart"/>
      <w:r>
        <w:t>verheissungen</w:t>
      </w:r>
      <w:proofErr w:type="spellEnd"/>
      <w:r>
        <w:t xml:space="preserve"> von Christo </w:t>
      </w:r>
      <w:proofErr w:type="spellStart"/>
      <w:r>
        <w:t>muegen</w:t>
      </w:r>
      <w:proofErr w:type="spellEnd"/>
      <w:r>
        <w:t xml:space="preserve"> lernen und </w:t>
      </w:r>
      <w:proofErr w:type="spellStart"/>
      <w:r>
        <w:t>glewben</w:t>
      </w:r>
      <w:proofErr w:type="spellEnd"/>
      <w:r>
        <w:t xml:space="preserve"> alle </w:t>
      </w:r>
      <w:proofErr w:type="spellStart"/>
      <w:r>
        <w:t>stette</w:t>
      </w:r>
      <w:proofErr w:type="spellEnd"/>
      <w:r>
        <w:t xml:space="preserve"> </w:t>
      </w:r>
      <w:proofErr w:type="spellStart"/>
      <w:r>
        <w:t>sov</w:t>
      </w:r>
      <w:proofErr w:type="spellEnd"/>
      <w:r>
        <w:t xml:space="preserve"> </w:t>
      </w:r>
      <w:proofErr w:type="spellStart"/>
      <w:r>
        <w:t>erachtung</w:t>
      </w:r>
      <w:proofErr w:type="spellEnd"/>
      <w:r>
        <w:t xml:space="preserve"> Gottes </w:t>
      </w:r>
      <w:proofErr w:type="spellStart"/>
      <w:r>
        <w:t>wortts</w:t>
      </w:r>
      <w:proofErr w:type="spellEnd"/>
      <w:r>
        <w:t xml:space="preserve"> halben </w:t>
      </w:r>
      <w:proofErr w:type="spellStart"/>
      <w:r>
        <w:t>zuplaget</w:t>
      </w:r>
      <w:proofErr w:type="spellEnd"/>
      <w:r>
        <w:t xml:space="preserve"> sind / wenn sie nur </w:t>
      </w:r>
      <w:proofErr w:type="spellStart"/>
      <w:r>
        <w:t>ire</w:t>
      </w:r>
      <w:proofErr w:type="spellEnd"/>
      <w:r>
        <w:t xml:space="preserve"> </w:t>
      </w:r>
      <w:proofErr w:type="spellStart"/>
      <w:r>
        <w:t>suende</w:t>
      </w:r>
      <w:proofErr w:type="spellEnd"/>
      <w:r>
        <w:t xml:space="preserve"> bekennen / </w:t>
      </w:r>
      <w:proofErr w:type="spellStart"/>
      <w:r>
        <w:t>nemlich</w:t>
      </w:r>
      <w:proofErr w:type="spellEnd"/>
      <w:r>
        <w:t xml:space="preserve"> das sie mit dem alleine die straffe </w:t>
      </w:r>
      <w:proofErr w:type="spellStart"/>
      <w:r>
        <w:t>wol</w:t>
      </w:r>
      <w:proofErr w:type="spellEnd"/>
      <w:r>
        <w:t xml:space="preserve"> verdienet haben das sie Gottes Schulen / Kirchen </w:t>
      </w:r>
      <w:proofErr w:type="spellStart"/>
      <w:r>
        <w:t>Spitalen</w:t>
      </w:r>
      <w:proofErr w:type="spellEnd"/>
      <w:r>
        <w:t xml:space="preserve"> </w:t>
      </w:r>
      <w:proofErr w:type="spellStart"/>
      <w:r>
        <w:t>ubel</w:t>
      </w:r>
      <w:proofErr w:type="spellEnd"/>
      <w:r>
        <w:t xml:space="preserve"> versorget haben da es </w:t>
      </w:r>
      <w:proofErr w:type="spellStart"/>
      <w:r>
        <w:t>inen</w:t>
      </w:r>
      <w:proofErr w:type="spellEnd"/>
      <w:r>
        <w:t xml:space="preserve"> </w:t>
      </w:r>
      <w:proofErr w:type="spellStart"/>
      <w:r>
        <w:t>wolgienge</w:t>
      </w:r>
      <w:proofErr w:type="spellEnd"/>
      <w:r>
        <w:t xml:space="preserve">: Als Jerusalem auch </w:t>
      </w:r>
      <w:proofErr w:type="spellStart"/>
      <w:r>
        <w:t>verkalgt</w:t>
      </w:r>
      <w:proofErr w:type="spellEnd"/>
      <w:r>
        <w:t xml:space="preserve"> wird </w:t>
      </w:r>
      <w:proofErr w:type="spellStart"/>
      <w:r>
        <w:t>Hesek</w:t>
      </w:r>
      <w:proofErr w:type="spellEnd"/>
      <w:r>
        <w:t xml:space="preserve">. 16. das es sich der </w:t>
      </w:r>
      <w:proofErr w:type="spellStart"/>
      <w:r>
        <w:t>durfftigen</w:t>
      </w:r>
      <w:proofErr w:type="spellEnd"/>
      <w:r>
        <w:t xml:space="preserve"> nicht </w:t>
      </w:r>
      <w:proofErr w:type="spellStart"/>
      <w:r>
        <w:t>angenomen</w:t>
      </w:r>
      <w:proofErr w:type="spellEnd"/>
      <w:r>
        <w:t xml:space="preserve">: </w:t>
      </w:r>
      <w:proofErr w:type="spellStart"/>
      <w:r>
        <w:t>begeren</w:t>
      </w:r>
      <w:proofErr w:type="spellEnd"/>
      <w:r>
        <w:t xml:space="preserve"> aber </w:t>
      </w:r>
      <w:proofErr w:type="spellStart"/>
      <w:r>
        <w:t>gnad</w:t>
      </w:r>
      <w:proofErr w:type="spellEnd"/>
      <w:r>
        <w:t xml:space="preserve"> in Christo versprochen und geloben </w:t>
      </w:r>
      <w:proofErr w:type="spellStart"/>
      <w:r>
        <w:t>ir</w:t>
      </w:r>
      <w:proofErr w:type="spellEnd"/>
      <w:r>
        <w:t xml:space="preserve"> </w:t>
      </w:r>
      <w:proofErr w:type="spellStart"/>
      <w:r>
        <w:t>lebenlang</w:t>
      </w:r>
      <w:proofErr w:type="spellEnd"/>
      <w:r>
        <w:t xml:space="preserve"> Gottes Schulen Kirchen </w:t>
      </w:r>
      <w:proofErr w:type="spellStart"/>
      <w:r>
        <w:t>Spitalen</w:t>
      </w:r>
      <w:proofErr w:type="spellEnd"/>
      <w:r>
        <w:t xml:space="preserve"> </w:t>
      </w:r>
      <w:proofErr w:type="spellStart"/>
      <w:r>
        <w:t>auffs</w:t>
      </w:r>
      <w:proofErr w:type="spellEnd"/>
      <w:r>
        <w:t xml:space="preserve"> beste </w:t>
      </w:r>
      <w:proofErr w:type="spellStart"/>
      <w:r>
        <w:t>zuversorgen</w:t>
      </w:r>
      <w:proofErr w:type="spellEnd"/>
      <w:r>
        <w:t xml:space="preserve"> / wie Josua und </w:t>
      </w:r>
      <w:proofErr w:type="spellStart"/>
      <w:r>
        <w:t>Serubabel</w:t>
      </w:r>
      <w:proofErr w:type="spellEnd"/>
      <w:r>
        <w:t xml:space="preserve"> Jerusalem </w:t>
      </w:r>
      <w:proofErr w:type="spellStart"/>
      <w:r>
        <w:t>versorgeten</w:t>
      </w:r>
      <w:proofErr w:type="spellEnd"/>
      <w:r>
        <w:t xml:space="preserve"> / das </w:t>
      </w:r>
      <w:proofErr w:type="spellStart"/>
      <w:r>
        <w:t>inen</w:t>
      </w:r>
      <w:proofErr w:type="spellEnd"/>
      <w:r>
        <w:t xml:space="preserve"> Gott sein </w:t>
      </w:r>
      <w:proofErr w:type="spellStart"/>
      <w:r>
        <w:t>wortt</w:t>
      </w:r>
      <w:proofErr w:type="spellEnd"/>
      <w:r>
        <w:t xml:space="preserve"> mit zeitlichem frieden und ewiger </w:t>
      </w:r>
      <w:proofErr w:type="spellStart"/>
      <w:r>
        <w:t>selickeit</w:t>
      </w:r>
      <w:proofErr w:type="spellEnd"/>
      <w:r>
        <w:t xml:space="preserve"> </w:t>
      </w:r>
      <w:proofErr w:type="spellStart"/>
      <w:r>
        <w:t>darumb</w:t>
      </w:r>
      <w:proofErr w:type="spellEnd"/>
      <w:r>
        <w:t xml:space="preserve"> so reichlich widergeben werde als er dem </w:t>
      </w:r>
      <w:proofErr w:type="spellStart"/>
      <w:r>
        <w:t>verstoereten</w:t>
      </w:r>
      <w:proofErr w:type="spellEnd"/>
      <w:r>
        <w:t xml:space="preserve"> Jerusalem alles zeitlich und ewig </w:t>
      </w:r>
      <w:proofErr w:type="spellStart"/>
      <w:r>
        <w:t>gutt</w:t>
      </w:r>
      <w:proofErr w:type="spellEnd"/>
      <w:r>
        <w:t xml:space="preserve"> im andern teil </w:t>
      </w:r>
      <w:proofErr w:type="spellStart"/>
      <w:r>
        <w:t>dises</w:t>
      </w:r>
      <w:proofErr w:type="spellEnd"/>
      <w:r>
        <w:t xml:space="preserve"> </w:t>
      </w:r>
      <w:proofErr w:type="spellStart"/>
      <w:r>
        <w:t>Capitels</w:t>
      </w:r>
      <w:proofErr w:type="spellEnd"/>
      <w:r>
        <w:t xml:space="preserve"> versprochen </w:t>
      </w:r>
      <w:proofErr w:type="spellStart"/>
      <w:r>
        <w:t>widergabe</w:t>
      </w:r>
      <w:proofErr w:type="spellEnd"/>
      <w:r>
        <w:t xml:space="preserve"> da sie </w:t>
      </w:r>
      <w:proofErr w:type="spellStart"/>
      <w:r>
        <w:t>busseten</w:t>
      </w:r>
      <w:proofErr w:type="spellEnd"/>
      <w:r>
        <w:t xml:space="preserve"> wie Da. 9. Das </w:t>
      </w:r>
      <w:proofErr w:type="spellStart"/>
      <w:r>
        <w:t>dise</w:t>
      </w:r>
      <w:proofErr w:type="spellEnd"/>
      <w:r>
        <w:t xml:space="preserve"> </w:t>
      </w:r>
      <w:proofErr w:type="spellStart"/>
      <w:r>
        <w:t>verheissung</w:t>
      </w:r>
      <w:proofErr w:type="spellEnd"/>
      <w:r>
        <w:t xml:space="preserve"> (ich will sie </w:t>
      </w:r>
      <w:proofErr w:type="spellStart"/>
      <w:r>
        <w:t>ires</w:t>
      </w:r>
      <w:proofErr w:type="spellEnd"/>
      <w:r>
        <w:t xml:space="preserve"> </w:t>
      </w:r>
      <w:proofErr w:type="spellStart"/>
      <w:r>
        <w:t>gebettes</w:t>
      </w:r>
      <w:proofErr w:type="spellEnd"/>
      <w:r>
        <w:t xml:space="preserve"> </w:t>
      </w:r>
      <w:proofErr w:type="spellStart"/>
      <w:r>
        <w:t>umb</w:t>
      </w:r>
      <w:proofErr w:type="spellEnd"/>
      <w:r>
        <w:t xml:space="preserve"> </w:t>
      </w:r>
      <w:proofErr w:type="spellStart"/>
      <w:r>
        <w:t>frid</w:t>
      </w:r>
      <w:proofErr w:type="spellEnd"/>
      <w:r>
        <w:t xml:space="preserve"> und </w:t>
      </w:r>
      <w:proofErr w:type="spellStart"/>
      <w:r>
        <w:t>trewe</w:t>
      </w:r>
      <w:proofErr w:type="spellEnd"/>
      <w:r>
        <w:t xml:space="preserve"> </w:t>
      </w:r>
      <w:proofErr w:type="spellStart"/>
      <w:r>
        <w:t>geweren</w:t>
      </w:r>
      <w:proofErr w:type="spellEnd"/>
      <w:r>
        <w:t xml:space="preserve">) eben so </w:t>
      </w:r>
      <w:proofErr w:type="spellStart"/>
      <w:r>
        <w:t>wol</w:t>
      </w:r>
      <w:proofErr w:type="spellEnd"/>
      <w:r>
        <w:t xml:space="preserve"> angehet als Jerusalem </w:t>
      </w:r>
      <w:proofErr w:type="spellStart"/>
      <w:r>
        <w:t>selbs</w:t>
      </w:r>
      <w:proofErr w:type="spellEnd"/>
      <w:r>
        <w:t xml:space="preserve">. </w:t>
      </w:r>
    </w:p>
    <w:p w14:paraId="3EDFFF17" w14:textId="77777777" w:rsidR="005F223E" w:rsidRDefault="005F223E" w:rsidP="005F223E">
      <w:pPr>
        <w:pStyle w:val="StandardWeb"/>
      </w:pPr>
      <w:r>
        <w:t xml:space="preserve">Aus dem dritten teil aber </w:t>
      </w:r>
      <w:proofErr w:type="spellStart"/>
      <w:r>
        <w:t>muegen</w:t>
      </w:r>
      <w:proofErr w:type="spellEnd"/>
      <w:r>
        <w:t xml:space="preserve"> die </w:t>
      </w:r>
      <w:proofErr w:type="spellStart"/>
      <w:r>
        <w:t>zerstoerete</w:t>
      </w:r>
      <w:proofErr w:type="spellEnd"/>
      <w:r>
        <w:t xml:space="preserve"> </w:t>
      </w:r>
      <w:proofErr w:type="spellStart"/>
      <w:r>
        <w:t>stette</w:t>
      </w:r>
      <w:proofErr w:type="spellEnd"/>
      <w:r>
        <w:t xml:space="preserve"> lernen / die losen </w:t>
      </w:r>
      <w:proofErr w:type="spellStart"/>
      <w:r>
        <w:t>meuller</w:t>
      </w:r>
      <w:proofErr w:type="spellEnd"/>
      <w:r>
        <w:t xml:space="preserve"> verachten so plaudern wie die Babylonier es </w:t>
      </w:r>
      <w:proofErr w:type="spellStart"/>
      <w:r>
        <w:t>seie</w:t>
      </w:r>
      <w:proofErr w:type="spellEnd"/>
      <w:r>
        <w:t xml:space="preserve"> nu gar aus: die trostpredigt </w:t>
      </w:r>
      <w:proofErr w:type="spellStart"/>
      <w:r>
        <w:t>abe</w:t>
      </w:r>
      <w:proofErr w:type="spellEnd"/>
      <w:r>
        <w:t xml:space="preserve"> </w:t>
      </w:r>
      <w:proofErr w:type="spellStart"/>
      <w:r>
        <w:t>fur</w:t>
      </w:r>
      <w:proofErr w:type="spellEnd"/>
      <w:r>
        <w:t xml:space="preserve"> </w:t>
      </w:r>
      <w:proofErr w:type="spellStart"/>
      <w:r>
        <w:t>heilande</w:t>
      </w:r>
      <w:proofErr w:type="spellEnd"/>
      <w:r>
        <w:t xml:space="preserve"> ansehen die </w:t>
      </w:r>
      <w:proofErr w:type="spellStart"/>
      <w:r>
        <w:t>leren</w:t>
      </w:r>
      <w:proofErr w:type="spellEnd"/>
      <w:r>
        <w:t xml:space="preserve"> </w:t>
      </w:r>
      <w:proofErr w:type="spellStart"/>
      <w:r>
        <w:t>auff</w:t>
      </w:r>
      <w:proofErr w:type="spellEnd"/>
      <w:r>
        <w:t xml:space="preserve"> Gottes </w:t>
      </w:r>
      <w:proofErr w:type="spellStart"/>
      <w:r>
        <w:t>verheissunge</w:t>
      </w:r>
      <w:proofErr w:type="spellEnd"/>
      <w:r>
        <w:t xml:space="preserve"> </w:t>
      </w:r>
      <w:proofErr w:type="spellStart"/>
      <w:r>
        <w:t>trawen</w:t>
      </w:r>
      <w:proofErr w:type="spellEnd"/>
      <w:r>
        <w:t xml:space="preserve"> wie Jeremia: es </w:t>
      </w:r>
      <w:proofErr w:type="spellStart"/>
      <w:r>
        <w:t>mus</w:t>
      </w:r>
      <w:proofErr w:type="spellEnd"/>
      <w:r>
        <w:t xml:space="preserve"> </w:t>
      </w:r>
      <w:proofErr w:type="spellStart"/>
      <w:r>
        <w:t>wol</w:t>
      </w:r>
      <w:proofErr w:type="spellEnd"/>
      <w:r>
        <w:t xml:space="preserve"> gar aus sein wenn man an Gottes </w:t>
      </w:r>
      <w:proofErr w:type="spellStart"/>
      <w:r>
        <w:t>zusagungen</w:t>
      </w:r>
      <w:proofErr w:type="spellEnd"/>
      <w:r>
        <w:t xml:space="preserve"> </w:t>
      </w:r>
      <w:proofErr w:type="spellStart"/>
      <w:r>
        <w:t>verzweivelt</w:t>
      </w:r>
      <w:proofErr w:type="spellEnd"/>
      <w:r>
        <w:t xml:space="preserve">. Ich aber </w:t>
      </w:r>
      <w:proofErr w:type="spellStart"/>
      <w:r>
        <w:t>wolt</w:t>
      </w:r>
      <w:proofErr w:type="spellEnd"/>
      <w:r>
        <w:t xml:space="preserve"> </w:t>
      </w:r>
      <w:proofErr w:type="spellStart"/>
      <w:r>
        <w:t>dises</w:t>
      </w:r>
      <w:proofErr w:type="spellEnd"/>
      <w:r>
        <w:t xml:space="preserve"> </w:t>
      </w:r>
      <w:proofErr w:type="spellStart"/>
      <w:r>
        <w:t>Capitels</w:t>
      </w:r>
      <w:proofErr w:type="spellEnd"/>
      <w:r>
        <w:t xml:space="preserve"> dreifaltigen brauch allerliebsten </w:t>
      </w:r>
      <w:proofErr w:type="spellStart"/>
      <w:r>
        <w:t>brueder</w:t>
      </w:r>
      <w:proofErr w:type="spellEnd"/>
      <w:r>
        <w:t xml:space="preserve"> in Christo nicht alleine </w:t>
      </w:r>
      <w:proofErr w:type="spellStart"/>
      <w:r>
        <w:t>darumb</w:t>
      </w:r>
      <w:proofErr w:type="spellEnd"/>
      <w:r>
        <w:t xml:space="preserve"> unter </w:t>
      </w:r>
      <w:proofErr w:type="spellStart"/>
      <w:r>
        <w:t>ewrem</w:t>
      </w:r>
      <w:proofErr w:type="spellEnd"/>
      <w:r>
        <w:t xml:space="preserve"> </w:t>
      </w:r>
      <w:proofErr w:type="spellStart"/>
      <w:r>
        <w:t>namen</w:t>
      </w:r>
      <w:proofErr w:type="spellEnd"/>
      <w:r>
        <w:t xml:space="preserve"> </w:t>
      </w:r>
      <w:proofErr w:type="spellStart"/>
      <w:r>
        <w:t>außgehen</w:t>
      </w:r>
      <w:proofErr w:type="spellEnd"/>
      <w:r>
        <w:t xml:space="preserve"> lassen das </w:t>
      </w:r>
      <w:proofErr w:type="spellStart"/>
      <w:r>
        <w:t>ir</w:t>
      </w:r>
      <w:proofErr w:type="spellEnd"/>
      <w:r>
        <w:t xml:space="preserve"> euch </w:t>
      </w:r>
      <w:proofErr w:type="spellStart"/>
      <w:r>
        <w:t>sampt</w:t>
      </w:r>
      <w:proofErr w:type="spellEnd"/>
      <w:r>
        <w:t xml:space="preserve"> mir </w:t>
      </w:r>
      <w:proofErr w:type="spellStart"/>
      <w:r>
        <w:t>frewet</w:t>
      </w:r>
      <w:proofErr w:type="spellEnd"/>
      <w:r>
        <w:t xml:space="preserve"> das viel schwacher gewissen mit dem </w:t>
      </w:r>
      <w:proofErr w:type="spellStart"/>
      <w:r>
        <w:t>gnedigen</w:t>
      </w:r>
      <w:proofErr w:type="spellEnd"/>
      <w:r>
        <w:t xml:space="preserve"> </w:t>
      </w:r>
      <w:proofErr w:type="spellStart"/>
      <w:r>
        <w:t>wortt</w:t>
      </w:r>
      <w:proofErr w:type="spellEnd"/>
      <w:r>
        <w:t xml:space="preserve"> Gottes in </w:t>
      </w:r>
      <w:proofErr w:type="spellStart"/>
      <w:r>
        <w:t>disem</w:t>
      </w:r>
      <w:proofErr w:type="spellEnd"/>
      <w:r>
        <w:t xml:space="preserve"> und andern Capiteln von Christo beschrieben erquickt werden (denn alleine Christo u ehren und </w:t>
      </w:r>
      <w:proofErr w:type="spellStart"/>
      <w:r>
        <w:t>trawrigen</w:t>
      </w:r>
      <w:proofErr w:type="spellEnd"/>
      <w:r>
        <w:t xml:space="preserve"> Christen </w:t>
      </w:r>
      <w:proofErr w:type="spellStart"/>
      <w:r>
        <w:t>zutrost</w:t>
      </w:r>
      <w:proofErr w:type="spellEnd"/>
      <w:r>
        <w:t xml:space="preserve"> </w:t>
      </w:r>
      <w:proofErr w:type="spellStart"/>
      <w:r>
        <w:t>geschicht</w:t>
      </w:r>
      <w:proofErr w:type="spellEnd"/>
      <w:r>
        <w:t xml:space="preserve"> </w:t>
      </w:r>
      <w:proofErr w:type="spellStart"/>
      <w:r>
        <w:t>dis</w:t>
      </w:r>
      <w:proofErr w:type="spellEnd"/>
      <w:r>
        <w:t xml:space="preserve"> alles) sondern auch das </w:t>
      </w:r>
      <w:proofErr w:type="spellStart"/>
      <w:r>
        <w:t>ir</w:t>
      </w:r>
      <w:proofErr w:type="spellEnd"/>
      <w:r>
        <w:t xml:space="preserve"> am besten verstehet und </w:t>
      </w:r>
      <w:proofErr w:type="spellStart"/>
      <w:r>
        <w:t>teglich</w:t>
      </w:r>
      <w:proofErr w:type="spellEnd"/>
      <w:r>
        <w:t xml:space="preserve"> </w:t>
      </w:r>
      <w:proofErr w:type="spellStart"/>
      <w:r>
        <w:t>zeugnis</w:t>
      </w:r>
      <w:proofErr w:type="spellEnd"/>
      <w:r>
        <w:t xml:space="preserve"> gebet das es die lauter </w:t>
      </w:r>
      <w:proofErr w:type="spellStart"/>
      <w:r>
        <w:t>warheit</w:t>
      </w:r>
      <w:proofErr w:type="spellEnd"/>
      <w:r>
        <w:t xml:space="preserve"> </w:t>
      </w:r>
      <w:proofErr w:type="spellStart"/>
      <w:r>
        <w:t>seie</w:t>
      </w:r>
      <w:proofErr w:type="spellEnd"/>
      <w:r>
        <w:t xml:space="preserve"> das in </w:t>
      </w:r>
      <w:proofErr w:type="spellStart"/>
      <w:r>
        <w:t>diser</w:t>
      </w:r>
      <w:proofErr w:type="spellEnd"/>
      <w:r>
        <w:t xml:space="preserve"> predigt Jeremia geschrieben / </w:t>
      </w:r>
      <w:proofErr w:type="spellStart"/>
      <w:r>
        <w:t>nemlich</w:t>
      </w:r>
      <w:proofErr w:type="spellEnd"/>
      <w:r>
        <w:t xml:space="preserve"> das es eine </w:t>
      </w:r>
      <w:proofErr w:type="spellStart"/>
      <w:r>
        <w:t>kunst</w:t>
      </w:r>
      <w:proofErr w:type="spellEnd"/>
      <w:r>
        <w:t xml:space="preserve"> </w:t>
      </w:r>
      <w:proofErr w:type="spellStart"/>
      <w:r>
        <w:t>uber</w:t>
      </w:r>
      <w:proofErr w:type="spellEnd"/>
      <w:r>
        <w:t xml:space="preserve"> alle </w:t>
      </w:r>
      <w:proofErr w:type="spellStart"/>
      <w:r>
        <w:t>kuenste</w:t>
      </w:r>
      <w:proofErr w:type="spellEnd"/>
      <w:r>
        <w:t xml:space="preserve"> </w:t>
      </w:r>
      <w:proofErr w:type="spellStart"/>
      <w:r>
        <w:t>seie</w:t>
      </w:r>
      <w:proofErr w:type="spellEnd"/>
      <w:r>
        <w:t xml:space="preserve"> wissen und </w:t>
      </w:r>
      <w:proofErr w:type="spellStart"/>
      <w:r>
        <w:t>leren</w:t>
      </w:r>
      <w:proofErr w:type="spellEnd"/>
      <w:r>
        <w:t xml:space="preserve"> </w:t>
      </w:r>
      <w:proofErr w:type="spellStart"/>
      <w:r>
        <w:t>underscheid</w:t>
      </w:r>
      <w:proofErr w:type="spellEnd"/>
      <w:r>
        <w:t xml:space="preserve"> zwischen dem </w:t>
      </w:r>
      <w:proofErr w:type="spellStart"/>
      <w:r>
        <w:t>ungnedigen</w:t>
      </w:r>
      <w:proofErr w:type="spellEnd"/>
      <w:r>
        <w:t xml:space="preserve"> </w:t>
      </w:r>
      <w:proofErr w:type="spellStart"/>
      <w:r>
        <w:t>unn</w:t>
      </w:r>
      <w:proofErr w:type="spellEnd"/>
      <w:r>
        <w:t xml:space="preserve"> </w:t>
      </w:r>
      <w:proofErr w:type="spellStart"/>
      <w:r>
        <w:t>gnedigen</w:t>
      </w:r>
      <w:proofErr w:type="spellEnd"/>
      <w:r>
        <w:t xml:space="preserve"> </w:t>
      </w:r>
      <w:proofErr w:type="spellStart"/>
      <w:r>
        <w:t>wort</w:t>
      </w:r>
      <w:proofErr w:type="spellEnd"/>
      <w:r>
        <w:t xml:space="preserve"> Gottes und vom </w:t>
      </w:r>
      <w:proofErr w:type="spellStart"/>
      <w:r>
        <w:t>gesetz</w:t>
      </w:r>
      <w:proofErr w:type="spellEnd"/>
      <w:r>
        <w:t xml:space="preserve"> so </w:t>
      </w:r>
      <w:proofErr w:type="spellStart"/>
      <w:r>
        <w:t>mechtiglich</w:t>
      </w:r>
      <w:proofErr w:type="spellEnd"/>
      <w:r>
        <w:t xml:space="preserve"> </w:t>
      </w:r>
      <w:proofErr w:type="spellStart"/>
      <w:r>
        <w:t>appelliren</w:t>
      </w:r>
      <w:proofErr w:type="spellEnd"/>
      <w:r>
        <w:t xml:space="preserve"> und am Evangelio so gewaltiglich hangen summa nicht ablassen vom </w:t>
      </w:r>
      <w:proofErr w:type="spellStart"/>
      <w:r>
        <w:t>Gottlichen</w:t>
      </w:r>
      <w:proofErr w:type="spellEnd"/>
      <w:r>
        <w:t xml:space="preserve"> halse Christi Gott habe denn vom fluche des </w:t>
      </w:r>
      <w:proofErr w:type="spellStart"/>
      <w:r>
        <w:t>gesetzs</w:t>
      </w:r>
      <w:proofErr w:type="spellEnd"/>
      <w:r>
        <w:t xml:space="preserve"> </w:t>
      </w:r>
      <w:proofErr w:type="spellStart"/>
      <w:r>
        <w:t>erloeset</w:t>
      </w:r>
      <w:proofErr w:type="spellEnd"/>
      <w:r>
        <w:t xml:space="preserve"> und </w:t>
      </w:r>
      <w:proofErr w:type="spellStart"/>
      <w:r>
        <w:t>gesegent</w:t>
      </w:r>
      <w:proofErr w:type="spellEnd"/>
      <w:r>
        <w:t xml:space="preserve"> durch Christum: wie Jacob sprach / ich las dich nicht gehen du </w:t>
      </w:r>
      <w:proofErr w:type="spellStart"/>
      <w:r>
        <w:t>segenest</w:t>
      </w:r>
      <w:proofErr w:type="spellEnd"/>
      <w:r>
        <w:t xml:space="preserve"> mich denn. Solche </w:t>
      </w:r>
      <w:proofErr w:type="spellStart"/>
      <w:r>
        <w:t>kempffer</w:t>
      </w:r>
      <w:proofErr w:type="spellEnd"/>
      <w:r>
        <w:t xml:space="preserve"> Gottes </w:t>
      </w:r>
      <w:proofErr w:type="spellStart"/>
      <w:r>
        <w:t>reissen</w:t>
      </w:r>
      <w:proofErr w:type="spellEnd"/>
      <w:r>
        <w:t xml:space="preserve"> das </w:t>
      </w:r>
      <w:proofErr w:type="spellStart"/>
      <w:r>
        <w:t>Himelreich</w:t>
      </w:r>
      <w:proofErr w:type="spellEnd"/>
      <w:r>
        <w:t xml:space="preserve"> zu sich: weil Gott </w:t>
      </w:r>
      <w:proofErr w:type="spellStart"/>
      <w:r>
        <w:t>selbs</w:t>
      </w:r>
      <w:proofErr w:type="spellEnd"/>
      <w:r>
        <w:t xml:space="preserve"> den alten </w:t>
      </w:r>
      <w:proofErr w:type="spellStart"/>
      <w:r>
        <w:t>bund</w:t>
      </w:r>
      <w:proofErr w:type="spellEnd"/>
      <w:r>
        <w:t xml:space="preserve"> </w:t>
      </w:r>
      <w:proofErr w:type="spellStart"/>
      <w:r>
        <w:t>auff</w:t>
      </w:r>
      <w:proofErr w:type="spellEnd"/>
      <w:r>
        <w:t xml:space="preserve"> hebet und den </w:t>
      </w:r>
      <w:proofErr w:type="spellStart"/>
      <w:r>
        <w:t>newen</w:t>
      </w:r>
      <w:proofErr w:type="spellEnd"/>
      <w:r>
        <w:t xml:space="preserve"> </w:t>
      </w:r>
      <w:proofErr w:type="spellStart"/>
      <w:r>
        <w:t>stifftet</w:t>
      </w:r>
      <w:proofErr w:type="spellEnd"/>
      <w:r>
        <w:t xml:space="preserve">. Welche </w:t>
      </w:r>
      <w:proofErr w:type="spellStart"/>
      <w:r>
        <w:t>krafft</w:t>
      </w:r>
      <w:proofErr w:type="spellEnd"/>
      <w:r>
        <w:t xml:space="preserve"> Gottes in Christo </w:t>
      </w:r>
      <w:proofErr w:type="spellStart"/>
      <w:r>
        <w:t>wolt</w:t>
      </w:r>
      <w:proofErr w:type="spellEnd"/>
      <w:r>
        <w:t xml:space="preserve"> ich </w:t>
      </w:r>
      <w:proofErr w:type="spellStart"/>
      <w:r>
        <w:t>ewer</w:t>
      </w:r>
      <w:proofErr w:type="spellEnd"/>
      <w:r>
        <w:t xml:space="preserve"> Christlichen liebe mit </w:t>
      </w:r>
      <w:proofErr w:type="spellStart"/>
      <w:r>
        <w:t>diser</w:t>
      </w:r>
      <w:proofErr w:type="spellEnd"/>
      <w:r>
        <w:t xml:space="preserve"> </w:t>
      </w:r>
      <w:proofErr w:type="spellStart"/>
      <w:r>
        <w:t>handschrifft</w:t>
      </w:r>
      <w:proofErr w:type="spellEnd"/>
      <w:r>
        <w:t xml:space="preserve"> so </w:t>
      </w:r>
      <w:proofErr w:type="spellStart"/>
      <w:r>
        <w:t>wol</w:t>
      </w:r>
      <w:proofErr w:type="spellEnd"/>
      <w:r>
        <w:t xml:space="preserve"> als mir </w:t>
      </w:r>
      <w:proofErr w:type="spellStart"/>
      <w:r>
        <w:t>selbs</w:t>
      </w:r>
      <w:proofErr w:type="spellEnd"/>
      <w:r>
        <w:t xml:space="preserve"> </w:t>
      </w:r>
      <w:proofErr w:type="spellStart"/>
      <w:r>
        <w:t>gonnen</w:t>
      </w:r>
      <w:proofErr w:type="spellEnd"/>
      <w:r>
        <w:t xml:space="preserve"> in Christo: welchem seit alle gesund und heilig in der </w:t>
      </w:r>
      <w:proofErr w:type="spellStart"/>
      <w:r>
        <w:t>lere</w:t>
      </w:r>
      <w:proofErr w:type="spellEnd"/>
      <w:r>
        <w:t xml:space="preserve"> und im leben </w:t>
      </w:r>
      <w:proofErr w:type="spellStart"/>
      <w:r>
        <w:t>befolhen</w:t>
      </w:r>
      <w:proofErr w:type="spellEnd"/>
      <w:r>
        <w:t xml:space="preserve"> </w:t>
      </w:r>
      <w:proofErr w:type="spellStart"/>
      <w:r>
        <w:t>sampt</w:t>
      </w:r>
      <w:proofErr w:type="spellEnd"/>
      <w:r>
        <w:t xml:space="preserve"> allen die zu Rostock und </w:t>
      </w:r>
      <w:proofErr w:type="spellStart"/>
      <w:r>
        <w:t>Brunswige</w:t>
      </w:r>
      <w:proofErr w:type="spellEnd"/>
      <w:r>
        <w:t xml:space="preserve"> Christum lieben und loben. Und </w:t>
      </w:r>
      <w:proofErr w:type="spellStart"/>
      <w:r>
        <w:t>sol</w:t>
      </w:r>
      <w:proofErr w:type="spellEnd"/>
      <w:r>
        <w:t xml:space="preserve"> Autor (ein </w:t>
      </w:r>
      <w:proofErr w:type="spellStart"/>
      <w:r>
        <w:t>anfenger</w:t>
      </w:r>
      <w:proofErr w:type="spellEnd"/>
      <w:r>
        <w:t xml:space="preserve"> davon man spricht / ein guter </w:t>
      </w:r>
      <w:proofErr w:type="spellStart"/>
      <w:r>
        <w:t>anfenger</w:t>
      </w:r>
      <w:proofErr w:type="spellEnd"/>
      <w:r>
        <w:t xml:space="preserve"> ist ehren wird) </w:t>
      </w:r>
      <w:proofErr w:type="spellStart"/>
      <w:r>
        <w:t>dis</w:t>
      </w:r>
      <w:proofErr w:type="spellEnd"/>
      <w:r>
        <w:t xml:space="preserve"> </w:t>
      </w:r>
      <w:proofErr w:type="spellStart"/>
      <w:r>
        <w:t>Christcapitel</w:t>
      </w:r>
      <w:proofErr w:type="spellEnd"/>
      <w:r>
        <w:t xml:space="preserve"> mit dem geweiheten Christi Heinrich Dengel senden den Predigern zu </w:t>
      </w:r>
      <w:proofErr w:type="spellStart"/>
      <w:r>
        <w:t>Brunswige</w:t>
      </w:r>
      <w:proofErr w:type="spellEnd"/>
      <w:r>
        <w:t xml:space="preserve"> mit freundlichem </w:t>
      </w:r>
      <w:proofErr w:type="spellStart"/>
      <w:r>
        <w:t>grusse</w:t>
      </w:r>
      <w:proofErr w:type="spellEnd"/>
      <w:r>
        <w:t xml:space="preserve"> der Prediger zu Rostock / welche sich gegen den gesandten von </w:t>
      </w:r>
      <w:proofErr w:type="spellStart"/>
      <w:r>
        <w:t>inen</w:t>
      </w:r>
      <w:proofErr w:type="spellEnd"/>
      <w:r>
        <w:t xml:space="preserve"> Evangelisch gehalten haben. Geschrieben zu Rostock 1. </w:t>
      </w:r>
      <w:proofErr w:type="spellStart"/>
      <w:r>
        <w:t>Septemb</w:t>
      </w:r>
      <w:proofErr w:type="spellEnd"/>
      <w:r>
        <w:t xml:space="preserve">. </w:t>
      </w:r>
      <w:proofErr w:type="spellStart"/>
      <w:r>
        <w:t>M.D</w:t>
      </w:r>
      <w:proofErr w:type="spellEnd"/>
      <w:r>
        <w:t xml:space="preserve">. </w:t>
      </w:r>
      <w:proofErr w:type="spellStart"/>
      <w:r>
        <w:t>Lii</w:t>
      </w:r>
      <w:proofErr w:type="spellEnd"/>
      <w:r>
        <w:t xml:space="preserve">. </w:t>
      </w:r>
    </w:p>
    <w:p w14:paraId="3249EF0C" w14:textId="77777777" w:rsidR="005F223E" w:rsidRDefault="005F223E" w:rsidP="005F223E">
      <w:pPr>
        <w:pStyle w:val="berschrift2"/>
      </w:pPr>
      <w:r>
        <w:t xml:space="preserve">Von dem </w:t>
      </w:r>
      <w:proofErr w:type="spellStart"/>
      <w:r>
        <w:t>Gnedigen</w:t>
      </w:r>
      <w:proofErr w:type="spellEnd"/>
      <w:r>
        <w:t xml:space="preserve"> </w:t>
      </w:r>
      <w:proofErr w:type="spellStart"/>
      <w:r>
        <w:t>Wortt</w:t>
      </w:r>
      <w:proofErr w:type="spellEnd"/>
      <w:r>
        <w:t xml:space="preserve"> Gottes: Das XXXIII. Capitel Jeremia.</w:t>
      </w:r>
    </w:p>
    <w:p w14:paraId="59646318" w14:textId="77777777" w:rsidR="005F223E" w:rsidRDefault="005F223E" w:rsidP="005F223E">
      <w:pPr>
        <w:pStyle w:val="StandardWeb"/>
      </w:pPr>
      <w:r>
        <w:t xml:space="preserve">Last uns </w:t>
      </w:r>
      <w:proofErr w:type="spellStart"/>
      <w:r>
        <w:t>hoeren</w:t>
      </w:r>
      <w:proofErr w:type="spellEnd"/>
      <w:r>
        <w:t xml:space="preserve"> was der gefangen Jeremia weissaget von dem seligen Reich unser </w:t>
      </w:r>
      <w:proofErr w:type="spellStart"/>
      <w:r>
        <w:t>Hern</w:t>
      </w:r>
      <w:proofErr w:type="spellEnd"/>
      <w:r>
        <w:t xml:space="preserve"> JESU CHRISTI: und wie er </w:t>
      </w:r>
      <w:proofErr w:type="spellStart"/>
      <w:r>
        <w:t>verheisset</w:t>
      </w:r>
      <w:proofErr w:type="spellEnd"/>
      <w:r>
        <w:t xml:space="preserve"> / erstlich zeitliche </w:t>
      </w:r>
      <w:proofErr w:type="spellStart"/>
      <w:r>
        <w:t>guetter</w:t>
      </w:r>
      <w:proofErr w:type="spellEnd"/>
      <w:r>
        <w:t xml:space="preserve"> nach der Babylonischen </w:t>
      </w:r>
      <w:proofErr w:type="spellStart"/>
      <w:r>
        <w:t>gefengnis</w:t>
      </w:r>
      <w:proofErr w:type="spellEnd"/>
      <w:r>
        <w:t xml:space="preserve"> / darnach ewige </w:t>
      </w:r>
      <w:proofErr w:type="spellStart"/>
      <w:r>
        <w:t>guetter</w:t>
      </w:r>
      <w:proofErr w:type="spellEnd"/>
      <w:r>
        <w:t xml:space="preserve"> wenn Christus erscheine: welchen er gar </w:t>
      </w:r>
      <w:proofErr w:type="spellStart"/>
      <w:r>
        <w:t>herlich</w:t>
      </w:r>
      <w:proofErr w:type="spellEnd"/>
      <w:r>
        <w:t xml:space="preserve"> in diesem Capitel beschreibet. Dazu gaben zwar </w:t>
      </w:r>
      <w:proofErr w:type="spellStart"/>
      <w:r>
        <w:t>ursach</w:t>
      </w:r>
      <w:proofErr w:type="spellEnd"/>
      <w:r>
        <w:t xml:space="preserve"> die falschen Propheten und </w:t>
      </w:r>
      <w:proofErr w:type="spellStart"/>
      <w:r>
        <w:t>luegenmeuller</w:t>
      </w:r>
      <w:proofErr w:type="spellEnd"/>
      <w:r>
        <w:t xml:space="preserve"> so </w:t>
      </w:r>
      <w:proofErr w:type="spellStart"/>
      <w:r>
        <w:t>lalleten</w:t>
      </w:r>
      <w:proofErr w:type="spellEnd"/>
      <w:r>
        <w:t xml:space="preserve"> Gott </w:t>
      </w:r>
      <w:proofErr w:type="spellStart"/>
      <w:r>
        <w:t>hette</w:t>
      </w:r>
      <w:proofErr w:type="spellEnd"/>
      <w:r>
        <w:t xml:space="preserve"> sein </w:t>
      </w:r>
      <w:proofErr w:type="spellStart"/>
      <w:r>
        <w:t>volck</w:t>
      </w:r>
      <w:proofErr w:type="spellEnd"/>
      <w:r>
        <w:t xml:space="preserve"> ewiglich </w:t>
      </w:r>
      <w:proofErr w:type="spellStart"/>
      <w:r>
        <w:t>verstossen</w:t>
      </w:r>
      <w:proofErr w:type="spellEnd"/>
      <w:r>
        <w:t xml:space="preserve"> und alle Gottes </w:t>
      </w:r>
      <w:proofErr w:type="spellStart"/>
      <w:r>
        <w:t>verheissunge</w:t>
      </w:r>
      <w:proofErr w:type="spellEnd"/>
      <w:r>
        <w:t xml:space="preserve"> </w:t>
      </w:r>
      <w:proofErr w:type="spellStart"/>
      <w:r>
        <w:t>weren</w:t>
      </w:r>
      <w:proofErr w:type="spellEnd"/>
      <w:r>
        <w:t xml:space="preserve"> nichts. So last uns das </w:t>
      </w:r>
      <w:proofErr w:type="spellStart"/>
      <w:r>
        <w:t>Christcapitel</w:t>
      </w:r>
      <w:proofErr w:type="spellEnd"/>
      <w:r>
        <w:t xml:space="preserve"> in dreie </w:t>
      </w:r>
      <w:proofErr w:type="spellStart"/>
      <w:r>
        <w:t>stuecke</w:t>
      </w:r>
      <w:proofErr w:type="spellEnd"/>
      <w:r>
        <w:t xml:space="preserve"> teilen und </w:t>
      </w:r>
      <w:proofErr w:type="spellStart"/>
      <w:r>
        <w:t>erzelen</w:t>
      </w:r>
      <w:proofErr w:type="spellEnd"/>
      <w:r>
        <w:t xml:space="preserve">. Im ersten wie Gott beschlossen hat die Stad Jerusalem </w:t>
      </w:r>
      <w:proofErr w:type="spellStart"/>
      <w:r>
        <w:t>unbarmhertziglich</w:t>
      </w:r>
      <w:proofErr w:type="spellEnd"/>
      <w:r>
        <w:t xml:space="preserve"> </w:t>
      </w:r>
      <w:proofErr w:type="spellStart"/>
      <w:r>
        <w:t>zuverstoeren</w:t>
      </w:r>
      <w:proofErr w:type="spellEnd"/>
      <w:r>
        <w:t xml:space="preserve">. Im andern wie Gott den </w:t>
      </w:r>
      <w:proofErr w:type="spellStart"/>
      <w:r>
        <w:t>weggefuereten</w:t>
      </w:r>
      <w:proofErr w:type="spellEnd"/>
      <w:r>
        <w:t xml:space="preserve"> gen Babel eine selige </w:t>
      </w:r>
      <w:proofErr w:type="spellStart"/>
      <w:r>
        <w:t>heimfart</w:t>
      </w:r>
      <w:proofErr w:type="spellEnd"/>
      <w:r>
        <w:t xml:space="preserve"> </w:t>
      </w:r>
      <w:proofErr w:type="spellStart"/>
      <w:r>
        <w:t>verheisset</w:t>
      </w:r>
      <w:proofErr w:type="spellEnd"/>
      <w:r>
        <w:t xml:space="preserve"> beide gen Jerusalem und ins </w:t>
      </w:r>
      <w:proofErr w:type="spellStart"/>
      <w:r>
        <w:t>Himelreich</w:t>
      </w:r>
      <w:proofErr w:type="spellEnd"/>
      <w:r>
        <w:t xml:space="preserve"> durch Christum: wie man in aller </w:t>
      </w:r>
      <w:proofErr w:type="spellStart"/>
      <w:r>
        <w:t>welt</w:t>
      </w:r>
      <w:proofErr w:type="spellEnd"/>
      <w:r>
        <w:t xml:space="preserve"> von der </w:t>
      </w:r>
      <w:proofErr w:type="spellStart"/>
      <w:r>
        <w:t>erloesunge</w:t>
      </w:r>
      <w:proofErr w:type="spellEnd"/>
      <w:r>
        <w:t xml:space="preserve"> durch Christum </w:t>
      </w:r>
      <w:proofErr w:type="spellStart"/>
      <w:r>
        <w:t>gescheen</w:t>
      </w:r>
      <w:proofErr w:type="spellEnd"/>
      <w:r>
        <w:t xml:space="preserve"> Predigen wird: wie der </w:t>
      </w:r>
      <w:proofErr w:type="spellStart"/>
      <w:r>
        <w:t>erloeser</w:t>
      </w:r>
      <w:proofErr w:type="spellEnd"/>
      <w:r>
        <w:t xml:space="preserve"> das </w:t>
      </w:r>
      <w:proofErr w:type="spellStart"/>
      <w:r>
        <w:t>wueste</w:t>
      </w:r>
      <w:proofErr w:type="spellEnd"/>
      <w:r>
        <w:t xml:space="preserve"> </w:t>
      </w:r>
      <w:proofErr w:type="spellStart"/>
      <w:r>
        <w:t>widerbawen</w:t>
      </w:r>
      <w:proofErr w:type="spellEnd"/>
      <w:r>
        <w:t xml:space="preserve"> will: wie nach der Babylonischen </w:t>
      </w:r>
      <w:proofErr w:type="spellStart"/>
      <w:r>
        <w:t>gefengnis</w:t>
      </w:r>
      <w:proofErr w:type="spellEnd"/>
      <w:r>
        <w:t xml:space="preserve"> </w:t>
      </w:r>
      <w:proofErr w:type="spellStart"/>
      <w:r>
        <w:t>widerumb</w:t>
      </w:r>
      <w:proofErr w:type="spellEnd"/>
      <w:r>
        <w:t xml:space="preserve"> </w:t>
      </w:r>
      <w:proofErr w:type="spellStart"/>
      <w:r>
        <w:t>hirtten</w:t>
      </w:r>
      <w:proofErr w:type="spellEnd"/>
      <w:r>
        <w:t xml:space="preserve"> und </w:t>
      </w:r>
      <w:proofErr w:type="spellStart"/>
      <w:r>
        <w:t>herde</w:t>
      </w:r>
      <w:proofErr w:type="spellEnd"/>
      <w:r>
        <w:t xml:space="preserve"> in Jerusalem sein werden: Vom </w:t>
      </w:r>
      <w:proofErr w:type="spellStart"/>
      <w:r>
        <w:t>Gnedigen</w:t>
      </w:r>
      <w:proofErr w:type="spellEnd"/>
      <w:r>
        <w:t xml:space="preserve"> </w:t>
      </w:r>
      <w:proofErr w:type="spellStart"/>
      <w:r>
        <w:t>wort</w:t>
      </w:r>
      <w:proofErr w:type="spellEnd"/>
      <w:r>
        <w:t xml:space="preserve"> Gottes und dem </w:t>
      </w:r>
      <w:proofErr w:type="spellStart"/>
      <w:r>
        <w:t>Hern</w:t>
      </w:r>
      <w:proofErr w:type="spellEnd"/>
      <w:r>
        <w:t xml:space="preserve"> der unser </w:t>
      </w:r>
      <w:proofErr w:type="spellStart"/>
      <w:r>
        <w:t>gerechtickeit</w:t>
      </w:r>
      <w:proofErr w:type="spellEnd"/>
      <w:r>
        <w:t xml:space="preserve"> ist: wie vom </w:t>
      </w:r>
      <w:proofErr w:type="spellStart"/>
      <w:r>
        <w:t>stam</w:t>
      </w:r>
      <w:proofErr w:type="spellEnd"/>
      <w:r>
        <w:t xml:space="preserve"> Juda </w:t>
      </w:r>
      <w:proofErr w:type="spellStart"/>
      <w:r>
        <w:t>herscher</w:t>
      </w:r>
      <w:proofErr w:type="spellEnd"/>
      <w:r>
        <w:t xml:space="preserve"> und Priester sein werden nach der Babylonischen </w:t>
      </w:r>
      <w:proofErr w:type="spellStart"/>
      <w:r>
        <w:t>gefengnis</w:t>
      </w:r>
      <w:proofErr w:type="spellEnd"/>
      <w:r>
        <w:t xml:space="preserve"> bis </w:t>
      </w:r>
      <w:proofErr w:type="spellStart"/>
      <w:r>
        <w:t>auff</w:t>
      </w:r>
      <w:proofErr w:type="spellEnd"/>
      <w:r>
        <w:t xml:space="preserve"> Christum: wie Gott die </w:t>
      </w:r>
      <w:proofErr w:type="spellStart"/>
      <w:r>
        <w:t>verheissunge</w:t>
      </w:r>
      <w:proofErr w:type="spellEnd"/>
      <w:r>
        <w:t xml:space="preserve"> vom Reich Christi mit dem </w:t>
      </w:r>
      <w:proofErr w:type="spellStart"/>
      <w:r>
        <w:t>eyde</w:t>
      </w:r>
      <w:proofErr w:type="spellEnd"/>
      <w:r>
        <w:t xml:space="preserve"> </w:t>
      </w:r>
      <w:proofErr w:type="spellStart"/>
      <w:r>
        <w:t>bekrefftiget</w:t>
      </w:r>
      <w:proofErr w:type="spellEnd"/>
      <w:r>
        <w:t xml:space="preserve">. Im dritten wie Gott die </w:t>
      </w:r>
      <w:proofErr w:type="spellStart"/>
      <w:r>
        <w:t>troestet</w:t>
      </w:r>
      <w:proofErr w:type="spellEnd"/>
      <w:r>
        <w:t xml:space="preserve"> so </w:t>
      </w:r>
      <w:proofErr w:type="spellStart"/>
      <w:r>
        <w:t>betruebet</w:t>
      </w:r>
      <w:proofErr w:type="spellEnd"/>
      <w:r>
        <w:t xml:space="preserve"> waren durch </w:t>
      </w:r>
      <w:proofErr w:type="spellStart"/>
      <w:r>
        <w:t>boese</w:t>
      </w:r>
      <w:proofErr w:type="spellEnd"/>
      <w:r>
        <w:t xml:space="preserve"> </w:t>
      </w:r>
      <w:proofErr w:type="spellStart"/>
      <w:r>
        <w:t>meuller</w:t>
      </w:r>
      <w:proofErr w:type="spellEnd"/>
      <w:r>
        <w:t xml:space="preserve"> die </w:t>
      </w:r>
      <w:proofErr w:type="spellStart"/>
      <w:r>
        <w:t>lalleten</w:t>
      </w:r>
      <w:proofErr w:type="spellEnd"/>
      <w:r>
        <w:t xml:space="preserve"> es </w:t>
      </w:r>
      <w:proofErr w:type="spellStart"/>
      <w:r>
        <w:t>were</w:t>
      </w:r>
      <w:proofErr w:type="spellEnd"/>
      <w:r>
        <w:t xml:space="preserve"> nu gar aus mit den Juden. </w:t>
      </w:r>
    </w:p>
    <w:p w14:paraId="7B3A7159" w14:textId="77777777" w:rsidR="005F223E" w:rsidRDefault="005F223E" w:rsidP="005F223E">
      <w:pPr>
        <w:pStyle w:val="StandardWeb"/>
      </w:pPr>
      <w:r>
        <w:t xml:space="preserve">Und des </w:t>
      </w:r>
      <w:proofErr w:type="spellStart"/>
      <w:r>
        <w:t>Hern</w:t>
      </w:r>
      <w:proofErr w:type="spellEnd"/>
      <w:r>
        <w:t xml:space="preserve"> Wort </w:t>
      </w:r>
      <w:proofErr w:type="spellStart"/>
      <w:r>
        <w:t>geschach</w:t>
      </w:r>
      <w:proofErr w:type="spellEnd"/>
      <w:r>
        <w:t xml:space="preserve"> zu Jeremia zum andermal / da er noch im </w:t>
      </w:r>
      <w:proofErr w:type="spellStart"/>
      <w:r>
        <w:t>vorhofe</w:t>
      </w:r>
      <w:proofErr w:type="spellEnd"/>
      <w:r>
        <w:t xml:space="preserve"> des </w:t>
      </w:r>
      <w:proofErr w:type="spellStart"/>
      <w:r>
        <w:t>gefengnis</w:t>
      </w:r>
      <w:proofErr w:type="spellEnd"/>
      <w:r>
        <w:t xml:space="preserve"> gefangen war und sprach. So spricht der Herr der </w:t>
      </w:r>
      <w:proofErr w:type="spellStart"/>
      <w:r>
        <w:t>solchs</w:t>
      </w:r>
      <w:proofErr w:type="spellEnd"/>
      <w:r>
        <w:t xml:space="preserve"> macht / thut und ausrichtet: Herr ist sein </w:t>
      </w:r>
      <w:proofErr w:type="spellStart"/>
      <w:r>
        <w:t>name</w:t>
      </w:r>
      <w:proofErr w:type="spellEnd"/>
      <w:r>
        <w:t xml:space="preserve">. </w:t>
      </w:r>
      <w:proofErr w:type="spellStart"/>
      <w:r>
        <w:t>Ruffe</w:t>
      </w:r>
      <w:proofErr w:type="spellEnd"/>
      <w:r>
        <w:t xml:space="preserve"> mir so </w:t>
      </w:r>
      <w:proofErr w:type="spellStart"/>
      <w:r>
        <w:t>wil</w:t>
      </w:r>
      <w:proofErr w:type="spellEnd"/>
      <w:r>
        <w:t xml:space="preserve"> ich dir </w:t>
      </w:r>
      <w:proofErr w:type="spellStart"/>
      <w:r>
        <w:t>Antwortten</w:t>
      </w:r>
      <w:proofErr w:type="spellEnd"/>
      <w:r>
        <w:t xml:space="preserve"> / und </w:t>
      </w:r>
      <w:proofErr w:type="spellStart"/>
      <w:r>
        <w:t>wil</w:t>
      </w:r>
      <w:proofErr w:type="spellEnd"/>
      <w:r>
        <w:t xml:space="preserve"> dir anzeigen </w:t>
      </w:r>
      <w:proofErr w:type="spellStart"/>
      <w:r>
        <w:t>grosse</w:t>
      </w:r>
      <w:proofErr w:type="spellEnd"/>
      <w:r>
        <w:t xml:space="preserve"> und gewaltige dinge die du nicht </w:t>
      </w:r>
      <w:proofErr w:type="spellStart"/>
      <w:r>
        <w:t>weissest</w:t>
      </w:r>
      <w:proofErr w:type="spellEnd"/>
      <w:r>
        <w:t xml:space="preserve">. Denn so spricht der Herr der Gott Israel von den </w:t>
      </w:r>
      <w:proofErr w:type="spellStart"/>
      <w:r>
        <w:t>Heusern</w:t>
      </w:r>
      <w:proofErr w:type="spellEnd"/>
      <w:r>
        <w:t xml:space="preserve"> </w:t>
      </w:r>
      <w:proofErr w:type="spellStart"/>
      <w:r>
        <w:t>diser</w:t>
      </w:r>
      <w:proofErr w:type="spellEnd"/>
      <w:r>
        <w:t xml:space="preserve"> Stad und von den </w:t>
      </w:r>
      <w:proofErr w:type="spellStart"/>
      <w:r>
        <w:t>Heusern</w:t>
      </w:r>
      <w:proofErr w:type="spellEnd"/>
      <w:r>
        <w:t xml:space="preserve"> der </w:t>
      </w:r>
      <w:proofErr w:type="spellStart"/>
      <w:r>
        <w:t>Koenig</w:t>
      </w:r>
      <w:proofErr w:type="spellEnd"/>
      <w:r>
        <w:t xml:space="preserve"> Juda / welche abgebrochen sind </w:t>
      </w:r>
      <w:proofErr w:type="spellStart"/>
      <w:r>
        <w:t>bolwerck</w:t>
      </w:r>
      <w:proofErr w:type="spellEnd"/>
      <w:r>
        <w:t xml:space="preserve"> zu machen zur wehr / und von </w:t>
      </w:r>
      <w:proofErr w:type="spellStart"/>
      <w:r>
        <w:t>dene</w:t>
      </w:r>
      <w:proofErr w:type="spellEnd"/>
      <w:r>
        <w:t xml:space="preserve"> so </w:t>
      </w:r>
      <w:proofErr w:type="spellStart"/>
      <w:r>
        <w:t>erein</w:t>
      </w:r>
      <w:proofErr w:type="spellEnd"/>
      <w:r>
        <w:t xml:space="preserve"> </w:t>
      </w:r>
      <w:proofErr w:type="spellStart"/>
      <w:r>
        <w:t>komen</w:t>
      </w:r>
      <w:proofErr w:type="spellEnd"/>
      <w:r>
        <w:t xml:space="preserve"> sind das sie wider die </w:t>
      </w:r>
      <w:proofErr w:type="spellStart"/>
      <w:r>
        <w:t>Chaldeer</w:t>
      </w:r>
      <w:proofErr w:type="spellEnd"/>
      <w:r>
        <w:t xml:space="preserve"> </w:t>
      </w:r>
      <w:proofErr w:type="spellStart"/>
      <w:r>
        <w:t>streitten</w:t>
      </w:r>
      <w:proofErr w:type="spellEnd"/>
      <w:r>
        <w:t xml:space="preserve"> </w:t>
      </w:r>
      <w:proofErr w:type="spellStart"/>
      <w:r>
        <w:t>muegen</w:t>
      </w:r>
      <w:proofErr w:type="spellEnd"/>
      <w:r>
        <w:t xml:space="preserve"> / das sie den selben </w:t>
      </w:r>
      <w:proofErr w:type="spellStart"/>
      <w:r>
        <w:t>fullen</w:t>
      </w:r>
      <w:proofErr w:type="spellEnd"/>
      <w:r>
        <w:t xml:space="preserve"> </w:t>
      </w:r>
      <w:proofErr w:type="spellStart"/>
      <w:r>
        <w:t>mussen</w:t>
      </w:r>
      <w:proofErr w:type="spellEnd"/>
      <w:r>
        <w:t xml:space="preserve"> mit </w:t>
      </w:r>
      <w:proofErr w:type="spellStart"/>
      <w:r>
        <w:t>todtenleichnam</w:t>
      </w:r>
      <w:proofErr w:type="spellEnd"/>
      <w:r>
        <w:t xml:space="preserve"> / welche ich in meinem </w:t>
      </w:r>
      <w:proofErr w:type="spellStart"/>
      <w:r>
        <w:t>zorn</w:t>
      </w:r>
      <w:proofErr w:type="spellEnd"/>
      <w:r>
        <w:t xml:space="preserve"> und </w:t>
      </w:r>
      <w:proofErr w:type="spellStart"/>
      <w:r>
        <w:t>grim</w:t>
      </w:r>
      <w:proofErr w:type="spellEnd"/>
      <w:r>
        <w:t xml:space="preserve"> erschlagen </w:t>
      </w:r>
      <w:proofErr w:type="spellStart"/>
      <w:r>
        <w:t>wil</w:t>
      </w:r>
      <w:proofErr w:type="spellEnd"/>
      <w:r>
        <w:t xml:space="preserve">: denn ich hab mein </w:t>
      </w:r>
      <w:proofErr w:type="spellStart"/>
      <w:r>
        <w:t>angesicht</w:t>
      </w:r>
      <w:proofErr w:type="spellEnd"/>
      <w:r>
        <w:t xml:space="preserve"> von </w:t>
      </w:r>
      <w:proofErr w:type="spellStart"/>
      <w:r>
        <w:t>diser</w:t>
      </w:r>
      <w:proofErr w:type="spellEnd"/>
      <w:r>
        <w:t xml:space="preserve"> Stad verborgen </w:t>
      </w:r>
      <w:proofErr w:type="spellStart"/>
      <w:r>
        <w:t>umb</w:t>
      </w:r>
      <w:proofErr w:type="spellEnd"/>
      <w:r>
        <w:t xml:space="preserve"> alle </w:t>
      </w:r>
      <w:proofErr w:type="spellStart"/>
      <w:r>
        <w:t>ire</w:t>
      </w:r>
      <w:proofErr w:type="spellEnd"/>
      <w:r>
        <w:t xml:space="preserve"> </w:t>
      </w:r>
      <w:proofErr w:type="spellStart"/>
      <w:r>
        <w:t>boeßheit</w:t>
      </w:r>
      <w:proofErr w:type="spellEnd"/>
      <w:r>
        <w:t xml:space="preserve"> willen. </w:t>
      </w:r>
    </w:p>
    <w:p w14:paraId="0C1B572D" w14:textId="77777777" w:rsidR="005F223E" w:rsidRDefault="005F223E" w:rsidP="005F223E">
      <w:pPr>
        <w:pStyle w:val="StandardWeb"/>
      </w:pPr>
      <w:r>
        <w:t xml:space="preserve">In diesem ersten teil last uns schlechthin </w:t>
      </w:r>
      <w:proofErr w:type="spellStart"/>
      <w:r>
        <w:t>erzelen</w:t>
      </w:r>
      <w:proofErr w:type="spellEnd"/>
      <w:r>
        <w:t xml:space="preserve">. </w:t>
      </w:r>
    </w:p>
    <w:p w14:paraId="0FEC05EF" w14:textId="77777777" w:rsidR="005F223E" w:rsidRDefault="005F223E" w:rsidP="005F223E">
      <w:pPr>
        <w:pStyle w:val="berschrift3"/>
      </w:pPr>
      <w:r>
        <w:t xml:space="preserve">Wie Gott endlich beschlossen hat die Stadt Jerusalem </w:t>
      </w:r>
      <w:proofErr w:type="spellStart"/>
      <w:r>
        <w:t>unbarmhertziglich</w:t>
      </w:r>
      <w:proofErr w:type="spellEnd"/>
      <w:r>
        <w:t xml:space="preserve"> </w:t>
      </w:r>
      <w:proofErr w:type="spellStart"/>
      <w:r>
        <w:t>zuverstoeren</w:t>
      </w:r>
      <w:proofErr w:type="spellEnd"/>
      <w:r>
        <w:t>.</w:t>
      </w:r>
    </w:p>
    <w:p w14:paraId="6CAC5838" w14:textId="77777777" w:rsidR="005F223E" w:rsidRDefault="005F223E" w:rsidP="005F223E">
      <w:pPr>
        <w:pStyle w:val="StandardWeb"/>
      </w:pPr>
      <w:r>
        <w:t xml:space="preserve">Wie Jeremia </w:t>
      </w:r>
      <w:proofErr w:type="spellStart"/>
      <w:r>
        <w:t>darumb</w:t>
      </w:r>
      <w:proofErr w:type="spellEnd"/>
      <w:r>
        <w:t xml:space="preserve"> gefangen </w:t>
      </w:r>
      <w:proofErr w:type="spellStart"/>
      <w:r>
        <w:t>lage</w:t>
      </w:r>
      <w:proofErr w:type="spellEnd"/>
      <w:r>
        <w:t xml:space="preserve"> / das er </w:t>
      </w:r>
      <w:proofErr w:type="spellStart"/>
      <w:r>
        <w:t>weissagete</w:t>
      </w:r>
      <w:proofErr w:type="spellEnd"/>
      <w:r>
        <w:t xml:space="preserve"> Jerusalem wurde </w:t>
      </w:r>
      <w:proofErr w:type="spellStart"/>
      <w:r>
        <w:t>verstoeret</w:t>
      </w:r>
      <w:proofErr w:type="spellEnd"/>
      <w:r>
        <w:t xml:space="preserve"> werden / lies </w:t>
      </w:r>
      <w:proofErr w:type="spellStart"/>
      <w:r>
        <w:t>Jere</w:t>
      </w:r>
      <w:proofErr w:type="spellEnd"/>
      <w:r>
        <w:t xml:space="preserve">. 32. Gleich wie er mit </w:t>
      </w:r>
      <w:proofErr w:type="spellStart"/>
      <w:r>
        <w:t>disen</w:t>
      </w:r>
      <w:proofErr w:type="spellEnd"/>
      <w:r>
        <w:t xml:space="preserve"> </w:t>
      </w:r>
      <w:proofErr w:type="spellStart"/>
      <w:r>
        <w:t>wortten</w:t>
      </w:r>
      <w:proofErr w:type="spellEnd"/>
      <w:r>
        <w:t xml:space="preserve"> (so spricht der Herr der </w:t>
      </w:r>
      <w:proofErr w:type="spellStart"/>
      <w:r>
        <w:t>solchs</w:t>
      </w:r>
      <w:proofErr w:type="spellEnd"/>
      <w:r>
        <w:t xml:space="preserve"> macht thut ausrichtet) </w:t>
      </w:r>
      <w:proofErr w:type="spellStart"/>
      <w:r>
        <w:t>leret</w:t>
      </w:r>
      <w:proofErr w:type="spellEnd"/>
      <w:r>
        <w:t xml:space="preserve"> / das Gott alles das </w:t>
      </w:r>
      <w:proofErr w:type="spellStart"/>
      <w:r>
        <w:t>geschicht</w:t>
      </w:r>
      <w:proofErr w:type="spellEnd"/>
      <w:r>
        <w:t xml:space="preserve"> thue / nach </w:t>
      </w:r>
      <w:proofErr w:type="spellStart"/>
      <w:r>
        <w:t>disem</w:t>
      </w:r>
      <w:proofErr w:type="spellEnd"/>
      <w:r>
        <w:t xml:space="preserve"> </w:t>
      </w:r>
      <w:proofErr w:type="spellStart"/>
      <w:r>
        <w:t>spruch</w:t>
      </w:r>
      <w:proofErr w:type="spellEnd"/>
      <w:r>
        <w:t xml:space="preserve"> Esa. 45. ich schaffe das </w:t>
      </w:r>
      <w:proofErr w:type="spellStart"/>
      <w:r>
        <w:t>ubel</w:t>
      </w:r>
      <w:proofErr w:type="spellEnd"/>
      <w:r>
        <w:t xml:space="preserve"> und gebe </w:t>
      </w:r>
      <w:proofErr w:type="spellStart"/>
      <w:r>
        <w:t>fride</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(Herr ist sein </w:t>
      </w:r>
      <w:proofErr w:type="spellStart"/>
      <w:r>
        <w:t>name</w:t>
      </w:r>
      <w:proofErr w:type="spellEnd"/>
      <w:r>
        <w:t xml:space="preserve">) anzeigen / das alles on Gott nichts ist und was da ist sein wesen von Gott habe durch Christum wie Jo. 1. zeuget. Ist mir aber das nicht eine feine Prophetische </w:t>
      </w:r>
      <w:proofErr w:type="spellStart"/>
      <w:r>
        <w:t>kunst</w:t>
      </w:r>
      <w:proofErr w:type="spellEnd"/>
      <w:r>
        <w:t xml:space="preserve"> die Gott </w:t>
      </w:r>
      <w:proofErr w:type="spellStart"/>
      <w:r>
        <w:t>leret</w:t>
      </w:r>
      <w:proofErr w:type="spellEnd"/>
      <w:r>
        <w:t xml:space="preserve"> mit </w:t>
      </w:r>
      <w:proofErr w:type="spellStart"/>
      <w:r>
        <w:t>disen</w:t>
      </w:r>
      <w:proofErr w:type="spellEnd"/>
      <w:r>
        <w:t xml:space="preserve"> </w:t>
      </w:r>
      <w:proofErr w:type="spellStart"/>
      <w:r>
        <w:t>wortten</w:t>
      </w:r>
      <w:proofErr w:type="spellEnd"/>
      <w:r>
        <w:t xml:space="preserve">: </w:t>
      </w:r>
      <w:proofErr w:type="spellStart"/>
      <w:r>
        <w:t>Ruffe</w:t>
      </w:r>
      <w:proofErr w:type="spellEnd"/>
      <w:r>
        <w:t xml:space="preserve"> mir so </w:t>
      </w:r>
      <w:proofErr w:type="spellStart"/>
      <w:r>
        <w:t>wil</w:t>
      </w:r>
      <w:proofErr w:type="spellEnd"/>
      <w:r>
        <w:t xml:space="preserve"> ich dir </w:t>
      </w:r>
      <w:proofErr w:type="spellStart"/>
      <w:r>
        <w:t>antwortten</w:t>
      </w:r>
      <w:proofErr w:type="spellEnd"/>
      <w:r>
        <w:t xml:space="preserve"> und </w:t>
      </w:r>
      <w:proofErr w:type="spellStart"/>
      <w:r>
        <w:t>wil</w:t>
      </w:r>
      <w:proofErr w:type="spellEnd"/>
      <w:r>
        <w:t xml:space="preserve"> dir anzeigen </w:t>
      </w:r>
      <w:proofErr w:type="spellStart"/>
      <w:r>
        <w:t>grosse</w:t>
      </w:r>
      <w:proofErr w:type="spellEnd"/>
      <w:r>
        <w:t xml:space="preserve"> und gewaltige dinge die du nicht </w:t>
      </w:r>
      <w:proofErr w:type="spellStart"/>
      <w:r>
        <w:t>weissest</w:t>
      </w:r>
      <w:proofErr w:type="spellEnd"/>
      <w:r>
        <w:t xml:space="preserve">: Denn was sollen wir anders lernen aus </w:t>
      </w:r>
      <w:proofErr w:type="spellStart"/>
      <w:r>
        <w:t>disen</w:t>
      </w:r>
      <w:proofErr w:type="spellEnd"/>
      <w:r>
        <w:t xml:space="preserve"> </w:t>
      </w:r>
      <w:proofErr w:type="spellStart"/>
      <w:r>
        <w:t>wortten</w:t>
      </w:r>
      <w:proofErr w:type="spellEnd"/>
      <w:r>
        <w:t xml:space="preserve"> / denn das der heilig </w:t>
      </w:r>
      <w:proofErr w:type="spellStart"/>
      <w:r>
        <w:t>Giest</w:t>
      </w:r>
      <w:proofErr w:type="spellEnd"/>
      <w:r>
        <w:t xml:space="preserve"> durch </w:t>
      </w:r>
      <w:proofErr w:type="spellStart"/>
      <w:r>
        <w:t>gebette</w:t>
      </w:r>
      <w:proofErr w:type="spellEnd"/>
      <w:r>
        <w:t xml:space="preserve"> </w:t>
      </w:r>
      <w:proofErr w:type="spellStart"/>
      <w:r>
        <w:t>auff</w:t>
      </w:r>
      <w:proofErr w:type="spellEnd"/>
      <w:r>
        <w:t xml:space="preserve"> Gottes </w:t>
      </w:r>
      <w:proofErr w:type="spellStart"/>
      <w:r>
        <w:t>verheissunge</w:t>
      </w:r>
      <w:proofErr w:type="spellEnd"/>
      <w:r>
        <w:t xml:space="preserve"> von Christo </w:t>
      </w:r>
      <w:proofErr w:type="spellStart"/>
      <w:r>
        <w:t>gegruendet</w:t>
      </w:r>
      <w:proofErr w:type="spellEnd"/>
      <w:r>
        <w:t xml:space="preserve"> die </w:t>
      </w:r>
      <w:proofErr w:type="spellStart"/>
      <w:r>
        <w:t>grossen</w:t>
      </w:r>
      <w:proofErr w:type="spellEnd"/>
      <w:r>
        <w:t xml:space="preserve"> </w:t>
      </w:r>
      <w:proofErr w:type="spellStart"/>
      <w:r>
        <w:t>offenbarunge</w:t>
      </w:r>
      <w:proofErr w:type="spellEnd"/>
      <w:r>
        <w:t xml:space="preserve"> von </w:t>
      </w:r>
      <w:proofErr w:type="spellStart"/>
      <w:r>
        <w:t>kunfftiger</w:t>
      </w:r>
      <w:proofErr w:type="spellEnd"/>
      <w:r>
        <w:t xml:space="preserve"> </w:t>
      </w:r>
      <w:proofErr w:type="spellStart"/>
      <w:r>
        <w:t>verenderunge</w:t>
      </w:r>
      <w:proofErr w:type="spellEnd"/>
      <w:r>
        <w:t xml:space="preserve"> der </w:t>
      </w:r>
      <w:proofErr w:type="spellStart"/>
      <w:r>
        <w:t>Koenigreichen</w:t>
      </w:r>
      <w:proofErr w:type="spellEnd"/>
      <w:r>
        <w:t xml:space="preserve"> </w:t>
      </w:r>
      <w:proofErr w:type="spellStart"/>
      <w:r>
        <w:t>auff</w:t>
      </w:r>
      <w:proofErr w:type="spellEnd"/>
      <w:r>
        <w:t xml:space="preserve"> erden und sonderlich von dem </w:t>
      </w:r>
      <w:proofErr w:type="spellStart"/>
      <w:r>
        <w:t>herlichen</w:t>
      </w:r>
      <w:proofErr w:type="spellEnd"/>
      <w:r>
        <w:t xml:space="preserve"> Reich Christi erlange: wie Daniel auch die schonen </w:t>
      </w:r>
      <w:proofErr w:type="spellStart"/>
      <w:r>
        <w:t>offenbarunge</w:t>
      </w:r>
      <w:proofErr w:type="spellEnd"/>
      <w:r>
        <w:t xml:space="preserve"> </w:t>
      </w:r>
      <w:proofErr w:type="spellStart"/>
      <w:r>
        <w:t>viler</w:t>
      </w:r>
      <w:proofErr w:type="spellEnd"/>
      <w:r>
        <w:t xml:space="preserve"> </w:t>
      </w:r>
      <w:proofErr w:type="spellStart"/>
      <w:r>
        <w:t>Koenigreiche</w:t>
      </w:r>
      <w:proofErr w:type="spellEnd"/>
      <w:r>
        <w:t xml:space="preserve"> </w:t>
      </w:r>
      <w:proofErr w:type="spellStart"/>
      <w:r>
        <w:t>verenderung</w:t>
      </w:r>
      <w:proofErr w:type="spellEnd"/>
      <w:r>
        <w:t xml:space="preserve"> und die seligen </w:t>
      </w:r>
      <w:proofErr w:type="spellStart"/>
      <w:r>
        <w:t>herlickeit</w:t>
      </w:r>
      <w:proofErr w:type="spellEnd"/>
      <w:r>
        <w:t xml:space="preserve"> Christi Reichs erlanget durch </w:t>
      </w:r>
      <w:proofErr w:type="spellStart"/>
      <w:r>
        <w:t>gebette</w:t>
      </w:r>
      <w:proofErr w:type="spellEnd"/>
      <w:r>
        <w:t xml:space="preserve">. Die </w:t>
      </w:r>
      <w:proofErr w:type="spellStart"/>
      <w:r>
        <w:t>grosse</w:t>
      </w:r>
      <w:proofErr w:type="spellEnd"/>
      <w:r>
        <w:t xml:space="preserve"> dinge aber so Jeremia durch </w:t>
      </w:r>
      <w:proofErr w:type="spellStart"/>
      <w:r>
        <w:t>gebette</w:t>
      </w:r>
      <w:proofErr w:type="spellEnd"/>
      <w:r>
        <w:t xml:space="preserve"> wurden offenbaret / sind nicht alleine die schreckliche </w:t>
      </w:r>
      <w:proofErr w:type="spellStart"/>
      <w:r>
        <w:t>verstoerunge</w:t>
      </w:r>
      <w:proofErr w:type="spellEnd"/>
      <w:r>
        <w:t xml:space="preserve"> Jerusalem / </w:t>
      </w:r>
      <w:proofErr w:type="spellStart"/>
      <w:r>
        <w:t>welchs</w:t>
      </w:r>
      <w:proofErr w:type="spellEnd"/>
      <w:r>
        <w:t xml:space="preserve"> von den Juden nicht </w:t>
      </w:r>
      <w:proofErr w:type="spellStart"/>
      <w:r>
        <w:t>geglewbet</w:t>
      </w:r>
      <w:proofErr w:type="spellEnd"/>
      <w:r>
        <w:t xml:space="preserve"> ward / sondern auch das </w:t>
      </w:r>
      <w:proofErr w:type="spellStart"/>
      <w:r>
        <w:t>herliche</w:t>
      </w:r>
      <w:proofErr w:type="spellEnd"/>
      <w:r>
        <w:t xml:space="preserve"> Reich Christi so </w:t>
      </w:r>
      <w:proofErr w:type="spellStart"/>
      <w:r>
        <w:t>folgends</w:t>
      </w:r>
      <w:proofErr w:type="spellEnd"/>
      <w:r>
        <w:t xml:space="preserve"> beschrieben wird. So last uns aus </w:t>
      </w:r>
      <w:proofErr w:type="spellStart"/>
      <w:r>
        <w:t>disem</w:t>
      </w:r>
      <w:proofErr w:type="spellEnd"/>
      <w:r>
        <w:t xml:space="preserve"> ersten teil </w:t>
      </w:r>
      <w:proofErr w:type="spellStart"/>
      <w:r>
        <w:t>disen</w:t>
      </w:r>
      <w:proofErr w:type="spellEnd"/>
      <w:r>
        <w:t xml:space="preserve"> </w:t>
      </w:r>
      <w:proofErr w:type="spellStart"/>
      <w:r>
        <w:t>Goetlichen</w:t>
      </w:r>
      <w:proofErr w:type="spellEnd"/>
      <w:r>
        <w:t xml:space="preserve"> </w:t>
      </w:r>
      <w:proofErr w:type="spellStart"/>
      <w:r>
        <w:t>spruche</w:t>
      </w:r>
      <w:proofErr w:type="spellEnd"/>
      <w:r>
        <w:t xml:space="preserve"> verstehen lernen / und </w:t>
      </w:r>
      <w:proofErr w:type="spellStart"/>
      <w:r>
        <w:t>dis</w:t>
      </w:r>
      <w:proofErr w:type="spellEnd"/>
      <w:r>
        <w:t xml:space="preserve"> erst teil zum Exempel brauchen </w:t>
      </w:r>
      <w:proofErr w:type="spellStart"/>
      <w:r>
        <w:t>dises</w:t>
      </w:r>
      <w:proofErr w:type="spellEnd"/>
      <w:r>
        <w:t xml:space="preserve"> Spruchs </w:t>
      </w:r>
      <w:proofErr w:type="spellStart"/>
      <w:r>
        <w:t>Psal</w:t>
      </w:r>
      <w:proofErr w:type="spellEnd"/>
      <w:r>
        <w:t xml:space="preserve">. 50. </w:t>
      </w:r>
      <w:proofErr w:type="spellStart"/>
      <w:r>
        <w:t>ruff</w:t>
      </w:r>
      <w:proofErr w:type="spellEnd"/>
      <w:r>
        <w:t xml:space="preserve"> mich an in deiner not. Die not druckt er aus mit </w:t>
      </w:r>
      <w:proofErr w:type="spellStart"/>
      <w:r>
        <w:t>disen</w:t>
      </w:r>
      <w:proofErr w:type="spellEnd"/>
      <w:r>
        <w:t xml:space="preserve"> </w:t>
      </w:r>
      <w:proofErr w:type="spellStart"/>
      <w:r>
        <w:t>wortten</w:t>
      </w:r>
      <w:proofErr w:type="spellEnd"/>
      <w:r>
        <w:t xml:space="preserve"> (da Jeremia im </w:t>
      </w:r>
      <w:proofErr w:type="spellStart"/>
      <w:r>
        <w:t>vorhofe</w:t>
      </w:r>
      <w:proofErr w:type="spellEnd"/>
      <w:r>
        <w:t xml:space="preserve"> des </w:t>
      </w:r>
      <w:proofErr w:type="spellStart"/>
      <w:r>
        <w:t>gefengnis</w:t>
      </w:r>
      <w:proofErr w:type="spellEnd"/>
      <w:r>
        <w:t xml:space="preserve"> gefangen </w:t>
      </w:r>
      <w:proofErr w:type="spellStart"/>
      <w:r>
        <w:t>lage</w:t>
      </w:r>
      <w:proofErr w:type="spellEnd"/>
      <w:r>
        <w:t xml:space="preserve">) zeiget an die </w:t>
      </w:r>
      <w:proofErr w:type="spellStart"/>
      <w:r>
        <w:t>ursache</w:t>
      </w:r>
      <w:proofErr w:type="spellEnd"/>
      <w:r>
        <w:t xml:space="preserve"> des </w:t>
      </w:r>
      <w:proofErr w:type="spellStart"/>
      <w:r>
        <w:t>gebettes</w:t>
      </w:r>
      <w:proofErr w:type="spellEnd"/>
      <w:r>
        <w:t xml:space="preserve"> / weil in Satan </w:t>
      </w:r>
      <w:proofErr w:type="spellStart"/>
      <w:r>
        <w:t>anfochte</w:t>
      </w:r>
      <w:proofErr w:type="spellEnd"/>
      <w:r>
        <w:t xml:space="preserve"> er </w:t>
      </w:r>
      <w:proofErr w:type="spellStart"/>
      <w:r>
        <w:t>hette</w:t>
      </w:r>
      <w:proofErr w:type="spellEnd"/>
      <w:r>
        <w:t xml:space="preserve"> unrecht </w:t>
      </w:r>
      <w:proofErr w:type="spellStart"/>
      <w:r>
        <w:t>geprediget</w:t>
      </w:r>
      <w:proofErr w:type="spellEnd"/>
      <w:r>
        <w:t xml:space="preserve"> von der </w:t>
      </w:r>
      <w:proofErr w:type="spellStart"/>
      <w:r>
        <w:t>verstoerunge</w:t>
      </w:r>
      <w:proofErr w:type="spellEnd"/>
      <w:r>
        <w:t xml:space="preserve">. Das </w:t>
      </w:r>
      <w:proofErr w:type="spellStart"/>
      <w:r>
        <w:t>gebotte</w:t>
      </w:r>
      <w:proofErr w:type="spellEnd"/>
      <w:r>
        <w:t xml:space="preserve"> druckt er aus mit </w:t>
      </w:r>
      <w:proofErr w:type="spellStart"/>
      <w:r>
        <w:t>disen</w:t>
      </w:r>
      <w:proofErr w:type="spellEnd"/>
      <w:r>
        <w:t xml:space="preserve"> </w:t>
      </w:r>
      <w:proofErr w:type="spellStart"/>
      <w:r>
        <w:t>wortten</w:t>
      </w:r>
      <w:proofErr w:type="spellEnd"/>
      <w:r>
        <w:t xml:space="preserve"> (</w:t>
      </w:r>
      <w:proofErr w:type="spellStart"/>
      <w:r>
        <w:t>Ruffe</w:t>
      </w:r>
      <w:proofErr w:type="spellEnd"/>
      <w:r>
        <w:t xml:space="preserve"> mir) </w:t>
      </w:r>
      <w:proofErr w:type="spellStart"/>
      <w:r>
        <w:t>wil</w:t>
      </w:r>
      <w:proofErr w:type="spellEnd"/>
      <w:r>
        <w:t xml:space="preserve"> anzeigen / das </w:t>
      </w:r>
      <w:proofErr w:type="spellStart"/>
      <w:r>
        <w:t>zweivel</w:t>
      </w:r>
      <w:proofErr w:type="spellEnd"/>
      <w:r>
        <w:t xml:space="preserve"> und furcht mit </w:t>
      </w:r>
      <w:proofErr w:type="spellStart"/>
      <w:r>
        <w:t>nichten</w:t>
      </w:r>
      <w:proofErr w:type="spellEnd"/>
      <w:r>
        <w:t xml:space="preserve"> vertrieben werden </w:t>
      </w:r>
      <w:proofErr w:type="spellStart"/>
      <w:r>
        <w:t>konnen</w:t>
      </w:r>
      <w:proofErr w:type="spellEnd"/>
      <w:r>
        <w:t xml:space="preserve"> denn mit </w:t>
      </w:r>
      <w:proofErr w:type="spellStart"/>
      <w:r>
        <w:t>gebetten</w:t>
      </w:r>
      <w:proofErr w:type="spellEnd"/>
      <w:r>
        <w:t xml:space="preserve"> </w:t>
      </w:r>
      <w:proofErr w:type="spellStart"/>
      <w:r>
        <w:t>auff</w:t>
      </w:r>
      <w:proofErr w:type="spellEnd"/>
      <w:r>
        <w:t xml:space="preserve"> Gottes </w:t>
      </w:r>
      <w:proofErr w:type="spellStart"/>
      <w:r>
        <w:t>verheissunge</w:t>
      </w:r>
      <w:proofErr w:type="spellEnd"/>
      <w:r>
        <w:t xml:space="preserve"> </w:t>
      </w:r>
      <w:proofErr w:type="spellStart"/>
      <w:r>
        <w:t>gescheen</w:t>
      </w:r>
      <w:proofErr w:type="spellEnd"/>
      <w:r>
        <w:t xml:space="preserve">. Die </w:t>
      </w:r>
      <w:proofErr w:type="spellStart"/>
      <w:r>
        <w:t>huelffe</w:t>
      </w:r>
      <w:proofErr w:type="spellEnd"/>
      <w:r>
        <w:t xml:space="preserve"> druckt er aus mit </w:t>
      </w:r>
      <w:proofErr w:type="spellStart"/>
      <w:r>
        <w:t>disen</w:t>
      </w:r>
      <w:proofErr w:type="spellEnd"/>
      <w:r>
        <w:t xml:space="preserve"> </w:t>
      </w:r>
      <w:proofErr w:type="spellStart"/>
      <w:r>
        <w:t>wortten</w:t>
      </w:r>
      <w:proofErr w:type="spellEnd"/>
      <w:r>
        <w:t xml:space="preserve"> (ich </w:t>
      </w:r>
      <w:proofErr w:type="spellStart"/>
      <w:r>
        <w:t>wil</w:t>
      </w:r>
      <w:proofErr w:type="spellEnd"/>
      <w:r>
        <w:t xml:space="preserve"> dir anzeigen </w:t>
      </w:r>
      <w:proofErr w:type="spellStart"/>
      <w:r>
        <w:t>grosse</w:t>
      </w:r>
      <w:proofErr w:type="spellEnd"/>
      <w:r>
        <w:t xml:space="preserve"> gewaltige dinge die du nicht </w:t>
      </w:r>
      <w:proofErr w:type="spellStart"/>
      <w:r>
        <w:t>weissest</w:t>
      </w:r>
      <w:proofErr w:type="spellEnd"/>
      <w:r>
        <w:t xml:space="preserve">) </w:t>
      </w:r>
      <w:proofErr w:type="spellStart"/>
      <w:r>
        <w:t>wil</w:t>
      </w:r>
      <w:proofErr w:type="spellEnd"/>
      <w:r>
        <w:t xml:space="preserve"> </w:t>
      </w:r>
      <w:proofErr w:type="spellStart"/>
      <w:r>
        <w:t>leren</w:t>
      </w:r>
      <w:proofErr w:type="spellEnd"/>
      <w:r>
        <w:t xml:space="preserve"> / das Gott </w:t>
      </w:r>
      <w:proofErr w:type="spellStart"/>
      <w:r>
        <w:t>antwortten</w:t>
      </w:r>
      <w:proofErr w:type="spellEnd"/>
      <w:r>
        <w:t xml:space="preserve"> im </w:t>
      </w:r>
      <w:proofErr w:type="spellStart"/>
      <w:r>
        <w:t>gebette</w:t>
      </w:r>
      <w:proofErr w:type="spellEnd"/>
      <w:r>
        <w:t xml:space="preserve"> </w:t>
      </w:r>
      <w:proofErr w:type="spellStart"/>
      <w:r>
        <w:t>unn</w:t>
      </w:r>
      <w:proofErr w:type="spellEnd"/>
      <w:r>
        <w:t xml:space="preserve"> offenbaren wie es den feinden nach des </w:t>
      </w:r>
      <w:proofErr w:type="spellStart"/>
      <w:r>
        <w:t>gesetzs</w:t>
      </w:r>
      <w:proofErr w:type="spellEnd"/>
      <w:r>
        <w:t xml:space="preserve"> </w:t>
      </w:r>
      <w:proofErr w:type="spellStart"/>
      <w:r>
        <w:t>drewwortten</w:t>
      </w:r>
      <w:proofErr w:type="spellEnd"/>
      <w:r>
        <w:t xml:space="preserve"> gehen werde </w:t>
      </w:r>
      <w:proofErr w:type="spellStart"/>
      <w:r>
        <w:t>unn</w:t>
      </w:r>
      <w:proofErr w:type="spellEnd"/>
      <w:r>
        <w:t xml:space="preserve"> wie die </w:t>
      </w:r>
      <w:proofErr w:type="spellStart"/>
      <w:r>
        <w:t>fromen</w:t>
      </w:r>
      <w:proofErr w:type="spellEnd"/>
      <w:r>
        <w:t xml:space="preserve"> nach </w:t>
      </w:r>
      <w:proofErr w:type="spellStart"/>
      <w:r>
        <w:t>Gottlichen</w:t>
      </w:r>
      <w:proofErr w:type="spellEnd"/>
      <w:r>
        <w:t xml:space="preserve"> </w:t>
      </w:r>
      <w:proofErr w:type="spellStart"/>
      <w:r>
        <w:t>verheissungen</w:t>
      </w:r>
      <w:proofErr w:type="spellEnd"/>
      <w:r>
        <w:t xml:space="preserve"> durch Christum </w:t>
      </w:r>
      <w:proofErr w:type="spellStart"/>
      <w:r>
        <w:t>erlost</w:t>
      </w:r>
      <w:proofErr w:type="spellEnd"/>
      <w:r>
        <w:t xml:space="preserve"> werden sollen / die rechte </w:t>
      </w:r>
      <w:proofErr w:type="spellStart"/>
      <w:r>
        <w:t>huelffe</w:t>
      </w:r>
      <w:proofErr w:type="spellEnd"/>
      <w:r>
        <w:t xml:space="preserve"> </w:t>
      </w:r>
      <w:proofErr w:type="spellStart"/>
      <w:r>
        <w:t>seie</w:t>
      </w:r>
      <w:proofErr w:type="spellEnd"/>
      <w:r>
        <w:t xml:space="preserve"> davon </w:t>
      </w:r>
      <w:proofErr w:type="spellStart"/>
      <w:r>
        <w:t>psa</w:t>
      </w:r>
      <w:proofErr w:type="spellEnd"/>
      <w:r>
        <w:t xml:space="preserve">. 50. spricht / und die vor der zeitlichen und ewigen </w:t>
      </w:r>
      <w:proofErr w:type="spellStart"/>
      <w:r>
        <w:t>erloesunge</w:t>
      </w:r>
      <w:proofErr w:type="spellEnd"/>
      <w:r>
        <w:t xml:space="preserve"> von Gott </w:t>
      </w:r>
      <w:proofErr w:type="spellStart"/>
      <w:r>
        <w:t>verheissen</w:t>
      </w:r>
      <w:proofErr w:type="spellEnd"/>
      <w:r>
        <w:t xml:space="preserve"> hergehet. Sintemal nu Jeremia gefangen </w:t>
      </w:r>
      <w:proofErr w:type="spellStart"/>
      <w:r>
        <w:t>lage</w:t>
      </w:r>
      <w:proofErr w:type="spellEnd"/>
      <w:r>
        <w:t xml:space="preserve"> und Gott beschlossen hatte durch die Babylonier Jerusalem </w:t>
      </w:r>
      <w:proofErr w:type="spellStart"/>
      <w:r>
        <w:t>zuverstoeren</w:t>
      </w:r>
      <w:proofErr w:type="spellEnd"/>
      <w:r>
        <w:t xml:space="preserve">: Die falsche Propheten aber und </w:t>
      </w:r>
      <w:proofErr w:type="spellStart"/>
      <w:r>
        <w:t>lesterer</w:t>
      </w:r>
      <w:proofErr w:type="spellEnd"/>
      <w:r>
        <w:t xml:space="preserve"> daraus </w:t>
      </w:r>
      <w:proofErr w:type="spellStart"/>
      <w:r>
        <w:t>schliessen</w:t>
      </w:r>
      <w:proofErr w:type="spellEnd"/>
      <w:r>
        <w:t xml:space="preserve"> / das sie </w:t>
      </w:r>
      <w:proofErr w:type="spellStart"/>
      <w:r>
        <w:t>nimermehr</w:t>
      </w:r>
      <w:proofErr w:type="spellEnd"/>
      <w:r>
        <w:t xml:space="preserve"> wider </w:t>
      </w:r>
      <w:proofErr w:type="spellStart"/>
      <w:r>
        <w:t>erloest</w:t>
      </w:r>
      <w:proofErr w:type="spellEnd"/>
      <w:r>
        <w:t xml:space="preserve"> werden </w:t>
      </w:r>
      <w:proofErr w:type="spellStart"/>
      <w:r>
        <w:t>solten</w:t>
      </w:r>
      <w:proofErr w:type="spellEnd"/>
      <w:r>
        <w:t xml:space="preserve"> / und </w:t>
      </w:r>
      <w:proofErr w:type="spellStart"/>
      <w:r>
        <w:t>were</w:t>
      </w:r>
      <w:proofErr w:type="spellEnd"/>
      <w:r>
        <w:t xml:space="preserve"> alles erlogen das Jeremia von der </w:t>
      </w:r>
      <w:proofErr w:type="spellStart"/>
      <w:r>
        <w:t>erloesunge</w:t>
      </w:r>
      <w:proofErr w:type="spellEnd"/>
      <w:r>
        <w:t xml:space="preserve"> predigt: So </w:t>
      </w:r>
      <w:proofErr w:type="spellStart"/>
      <w:r>
        <w:t>feret</w:t>
      </w:r>
      <w:proofErr w:type="spellEnd"/>
      <w:r>
        <w:t xml:space="preserve"> Gott her und </w:t>
      </w:r>
      <w:proofErr w:type="spellStart"/>
      <w:r>
        <w:t>troestet</w:t>
      </w:r>
      <w:proofErr w:type="spellEnd"/>
      <w:r>
        <w:t xml:space="preserve"> </w:t>
      </w:r>
      <w:proofErr w:type="spellStart"/>
      <w:r>
        <w:t>Jeremiam</w:t>
      </w:r>
      <w:proofErr w:type="spellEnd"/>
      <w:r>
        <w:t xml:space="preserve"> und durch in alle </w:t>
      </w:r>
      <w:proofErr w:type="spellStart"/>
      <w:r>
        <w:t>Christglewbigen</w:t>
      </w:r>
      <w:proofErr w:type="spellEnd"/>
      <w:r>
        <w:t xml:space="preserve"> mit folgenden </w:t>
      </w:r>
      <w:proofErr w:type="spellStart"/>
      <w:r>
        <w:t>wortten</w:t>
      </w:r>
      <w:proofErr w:type="spellEnd"/>
      <w:r>
        <w:t xml:space="preserve"> / </w:t>
      </w:r>
      <w:proofErr w:type="spellStart"/>
      <w:r>
        <w:t>nemlich</w:t>
      </w:r>
      <w:proofErr w:type="spellEnd"/>
      <w:r>
        <w:t xml:space="preserve"> mit einer schonen </w:t>
      </w:r>
      <w:proofErr w:type="spellStart"/>
      <w:r>
        <w:t>weissagunge</w:t>
      </w:r>
      <w:proofErr w:type="spellEnd"/>
      <w:r>
        <w:t xml:space="preserve"> vom Reich Christi also das die Juden </w:t>
      </w:r>
      <w:proofErr w:type="spellStart"/>
      <w:r>
        <w:t>umb</w:t>
      </w:r>
      <w:proofErr w:type="spellEnd"/>
      <w:r>
        <w:t xml:space="preserve"> des </w:t>
      </w:r>
      <w:proofErr w:type="spellStart"/>
      <w:r>
        <w:t>kunfftigen</w:t>
      </w:r>
      <w:proofErr w:type="spellEnd"/>
      <w:r>
        <w:t xml:space="preserve"> Messiah willen so zu Jerusalem sein ewigreich </w:t>
      </w:r>
      <w:proofErr w:type="spellStart"/>
      <w:r>
        <w:t>anfahen</w:t>
      </w:r>
      <w:proofErr w:type="spellEnd"/>
      <w:r>
        <w:t xml:space="preserve"> </w:t>
      </w:r>
      <w:proofErr w:type="spellStart"/>
      <w:r>
        <w:t>muesse</w:t>
      </w:r>
      <w:proofErr w:type="spellEnd"/>
      <w:r>
        <w:t xml:space="preserve"> / wider aus Babel </w:t>
      </w:r>
      <w:proofErr w:type="spellStart"/>
      <w:r>
        <w:t>erloeset</w:t>
      </w:r>
      <w:proofErr w:type="spellEnd"/>
      <w:r>
        <w:t xml:space="preserve"> werden </w:t>
      </w:r>
      <w:proofErr w:type="spellStart"/>
      <w:r>
        <w:t>muessen</w:t>
      </w:r>
      <w:proofErr w:type="spellEnd"/>
      <w:r>
        <w:t xml:space="preserve"> / wie folget. </w:t>
      </w:r>
    </w:p>
    <w:p w14:paraId="2AC1579A" w14:textId="77777777" w:rsidR="005F223E" w:rsidRDefault="005F223E" w:rsidP="005F223E">
      <w:pPr>
        <w:pStyle w:val="StandardWeb"/>
      </w:pPr>
      <w:proofErr w:type="spellStart"/>
      <w:r>
        <w:t>Sihe</w:t>
      </w:r>
      <w:proofErr w:type="spellEnd"/>
      <w:r>
        <w:t xml:space="preserve"> ich </w:t>
      </w:r>
      <w:proofErr w:type="spellStart"/>
      <w:r>
        <w:t>wil</w:t>
      </w:r>
      <w:proofErr w:type="spellEnd"/>
      <w:r>
        <w:t xml:space="preserve"> sie heilen und gesund machen / und will sie des </w:t>
      </w:r>
      <w:proofErr w:type="spellStart"/>
      <w:r>
        <w:t>gebettes</w:t>
      </w:r>
      <w:proofErr w:type="spellEnd"/>
      <w:r>
        <w:t xml:space="preserve"> </w:t>
      </w:r>
      <w:proofErr w:type="spellStart"/>
      <w:r>
        <w:t>umb</w:t>
      </w:r>
      <w:proofErr w:type="spellEnd"/>
      <w:r>
        <w:t xml:space="preserve"> </w:t>
      </w:r>
      <w:proofErr w:type="spellStart"/>
      <w:r>
        <w:t>frid</w:t>
      </w:r>
      <w:proofErr w:type="spellEnd"/>
      <w:r>
        <w:t xml:space="preserve"> und </w:t>
      </w:r>
      <w:proofErr w:type="spellStart"/>
      <w:r>
        <w:t>trewe</w:t>
      </w:r>
      <w:proofErr w:type="spellEnd"/>
      <w:r>
        <w:t xml:space="preserve"> </w:t>
      </w:r>
      <w:proofErr w:type="spellStart"/>
      <w:r>
        <w:t>gewehren</w:t>
      </w:r>
      <w:proofErr w:type="spellEnd"/>
      <w:r>
        <w:t xml:space="preserve">. Denn ich </w:t>
      </w:r>
      <w:proofErr w:type="spellStart"/>
      <w:r>
        <w:t>wil</w:t>
      </w:r>
      <w:proofErr w:type="spellEnd"/>
      <w:r>
        <w:t xml:space="preserve"> das </w:t>
      </w:r>
      <w:proofErr w:type="spellStart"/>
      <w:r>
        <w:t>gefengnis</w:t>
      </w:r>
      <w:proofErr w:type="spellEnd"/>
      <w:r>
        <w:t xml:space="preserve"> Juda und das </w:t>
      </w:r>
      <w:proofErr w:type="spellStart"/>
      <w:r>
        <w:t>gefengnis</w:t>
      </w:r>
      <w:proofErr w:type="spellEnd"/>
      <w:r>
        <w:t xml:space="preserve"> Israel wenden / und </w:t>
      </w:r>
      <w:proofErr w:type="spellStart"/>
      <w:r>
        <w:t>wil</w:t>
      </w:r>
      <w:proofErr w:type="spellEnd"/>
      <w:r>
        <w:t xml:space="preserve"> sie </w:t>
      </w:r>
      <w:proofErr w:type="spellStart"/>
      <w:r>
        <w:t>bawen</w:t>
      </w:r>
      <w:proofErr w:type="spellEnd"/>
      <w:r>
        <w:t xml:space="preserve"> wie von </w:t>
      </w:r>
      <w:proofErr w:type="spellStart"/>
      <w:r>
        <w:t>anfang</w:t>
      </w:r>
      <w:proofErr w:type="spellEnd"/>
      <w:r>
        <w:t xml:space="preserve">: und </w:t>
      </w:r>
      <w:proofErr w:type="spellStart"/>
      <w:r>
        <w:t>wil</w:t>
      </w:r>
      <w:proofErr w:type="spellEnd"/>
      <w:r>
        <w:t xml:space="preserve"> sie reinigen von aller </w:t>
      </w:r>
      <w:proofErr w:type="spellStart"/>
      <w:r>
        <w:t>missethat</w:t>
      </w:r>
      <w:proofErr w:type="spellEnd"/>
      <w:r>
        <w:t xml:space="preserve"> damit sie wider mich </w:t>
      </w:r>
      <w:proofErr w:type="spellStart"/>
      <w:r>
        <w:t>gesuendiget</w:t>
      </w:r>
      <w:proofErr w:type="spellEnd"/>
      <w:r>
        <w:t xml:space="preserve"> haben und </w:t>
      </w:r>
      <w:proofErr w:type="spellStart"/>
      <w:r>
        <w:t>ubertretten</w:t>
      </w:r>
      <w:proofErr w:type="spellEnd"/>
      <w:r>
        <w:t xml:space="preserve">. Und das </w:t>
      </w:r>
      <w:proofErr w:type="spellStart"/>
      <w:r>
        <w:t>sol</w:t>
      </w:r>
      <w:proofErr w:type="spellEnd"/>
      <w:r>
        <w:t xml:space="preserve"> mir ein </w:t>
      </w:r>
      <w:proofErr w:type="spellStart"/>
      <w:r>
        <w:t>froelicher</w:t>
      </w:r>
      <w:proofErr w:type="spellEnd"/>
      <w:r>
        <w:t xml:space="preserve"> </w:t>
      </w:r>
      <w:proofErr w:type="spellStart"/>
      <w:r>
        <w:t>name</w:t>
      </w:r>
      <w:proofErr w:type="spellEnd"/>
      <w:r>
        <w:t xml:space="preserve"> </w:t>
      </w:r>
      <w:proofErr w:type="spellStart"/>
      <w:r>
        <w:t>rhum</w:t>
      </w:r>
      <w:proofErr w:type="spellEnd"/>
      <w:r>
        <w:t xml:space="preserve"> und preis sein unter allen </w:t>
      </w:r>
      <w:proofErr w:type="spellStart"/>
      <w:r>
        <w:t>heiden</w:t>
      </w:r>
      <w:proofErr w:type="spellEnd"/>
      <w:r>
        <w:t xml:space="preserve"> </w:t>
      </w:r>
      <w:proofErr w:type="spellStart"/>
      <w:r>
        <w:t>auff</w:t>
      </w:r>
      <w:proofErr w:type="spellEnd"/>
      <w:r>
        <w:t xml:space="preserve"> erden / wenn sie </w:t>
      </w:r>
      <w:proofErr w:type="spellStart"/>
      <w:r>
        <w:t>hoeren</w:t>
      </w:r>
      <w:proofErr w:type="spellEnd"/>
      <w:r>
        <w:t xml:space="preserve"> werden alle das gut das ich </w:t>
      </w:r>
      <w:proofErr w:type="spellStart"/>
      <w:r>
        <w:t>inen</w:t>
      </w:r>
      <w:proofErr w:type="spellEnd"/>
      <w:r>
        <w:t xml:space="preserve"> thue / und werden sich verwundern und entsetzen </w:t>
      </w:r>
      <w:proofErr w:type="spellStart"/>
      <w:r>
        <w:t>uber</w:t>
      </w:r>
      <w:proofErr w:type="spellEnd"/>
      <w:r>
        <w:t xml:space="preserve"> alle dem gut und </w:t>
      </w:r>
      <w:proofErr w:type="spellStart"/>
      <w:r>
        <w:t>uber</w:t>
      </w:r>
      <w:proofErr w:type="spellEnd"/>
      <w:r>
        <w:t xml:space="preserve"> alle den </w:t>
      </w:r>
      <w:proofErr w:type="spellStart"/>
      <w:r>
        <w:t>frid</w:t>
      </w:r>
      <w:proofErr w:type="spellEnd"/>
      <w:r>
        <w:t xml:space="preserve"> den ich in geben werde. So spricht der Herr / an </w:t>
      </w:r>
      <w:proofErr w:type="spellStart"/>
      <w:r>
        <w:t>disem</w:t>
      </w:r>
      <w:proofErr w:type="spellEnd"/>
      <w:r>
        <w:t xml:space="preserve"> </w:t>
      </w:r>
      <w:proofErr w:type="spellStart"/>
      <w:r>
        <w:t>ortt</w:t>
      </w:r>
      <w:proofErr w:type="spellEnd"/>
      <w:r>
        <w:t xml:space="preserve"> davon </w:t>
      </w:r>
      <w:proofErr w:type="spellStart"/>
      <w:r>
        <w:t>ir</w:t>
      </w:r>
      <w:proofErr w:type="spellEnd"/>
      <w:r>
        <w:t xml:space="preserve"> sagt / es ist </w:t>
      </w:r>
      <w:proofErr w:type="spellStart"/>
      <w:r>
        <w:t>wueste</w:t>
      </w:r>
      <w:proofErr w:type="spellEnd"/>
      <w:r>
        <w:t xml:space="preserve"> / weil weder </w:t>
      </w:r>
      <w:proofErr w:type="spellStart"/>
      <w:r>
        <w:t>leutte</w:t>
      </w:r>
      <w:proofErr w:type="spellEnd"/>
      <w:r>
        <w:t xml:space="preserve"> noch </w:t>
      </w:r>
      <w:proofErr w:type="spellStart"/>
      <w:r>
        <w:t>vieh</w:t>
      </w:r>
      <w:proofErr w:type="spellEnd"/>
      <w:r>
        <w:t xml:space="preserve"> in den </w:t>
      </w:r>
      <w:proofErr w:type="spellStart"/>
      <w:r>
        <w:t>stetten</w:t>
      </w:r>
      <w:proofErr w:type="spellEnd"/>
      <w:r>
        <w:t xml:space="preserve"> Juda und </w:t>
      </w:r>
      <w:proofErr w:type="spellStart"/>
      <w:r>
        <w:t>auff</w:t>
      </w:r>
      <w:proofErr w:type="spellEnd"/>
      <w:r>
        <w:t xml:space="preserve"> den </w:t>
      </w:r>
      <w:proofErr w:type="spellStart"/>
      <w:r>
        <w:t>gassen</w:t>
      </w:r>
      <w:proofErr w:type="spellEnd"/>
      <w:r>
        <w:t xml:space="preserve"> zu Jerusalem bleiben (die so </w:t>
      </w:r>
      <w:proofErr w:type="spellStart"/>
      <w:r>
        <w:t>wueste</w:t>
      </w:r>
      <w:proofErr w:type="spellEnd"/>
      <w:r>
        <w:t xml:space="preserve"> sind das weder </w:t>
      </w:r>
      <w:proofErr w:type="spellStart"/>
      <w:r>
        <w:t>leute</w:t>
      </w:r>
      <w:proofErr w:type="spellEnd"/>
      <w:r>
        <w:t xml:space="preserve"> noch </w:t>
      </w:r>
      <w:proofErr w:type="spellStart"/>
      <w:r>
        <w:t>burger</w:t>
      </w:r>
      <w:proofErr w:type="spellEnd"/>
      <w:r>
        <w:t xml:space="preserve"> noch </w:t>
      </w:r>
      <w:proofErr w:type="spellStart"/>
      <w:r>
        <w:t>vieh</w:t>
      </w:r>
      <w:proofErr w:type="spellEnd"/>
      <w:r>
        <w:t xml:space="preserve"> drinnen ist) wird man dennoch </w:t>
      </w:r>
      <w:proofErr w:type="spellStart"/>
      <w:r>
        <w:t>widerumb</w:t>
      </w:r>
      <w:proofErr w:type="spellEnd"/>
      <w:r>
        <w:t xml:space="preserve"> </w:t>
      </w:r>
      <w:proofErr w:type="spellStart"/>
      <w:r>
        <w:t>hoeren</w:t>
      </w:r>
      <w:proofErr w:type="spellEnd"/>
      <w:r>
        <w:t xml:space="preserve"> </w:t>
      </w:r>
      <w:proofErr w:type="spellStart"/>
      <w:r>
        <w:t>geschrey</w:t>
      </w:r>
      <w:proofErr w:type="spellEnd"/>
      <w:r>
        <w:t xml:space="preserve"> von </w:t>
      </w:r>
      <w:proofErr w:type="spellStart"/>
      <w:r>
        <w:t>freuden</w:t>
      </w:r>
      <w:proofErr w:type="spellEnd"/>
      <w:r>
        <w:t xml:space="preserve"> und </w:t>
      </w:r>
      <w:proofErr w:type="spellStart"/>
      <w:r>
        <w:t>wonne</w:t>
      </w:r>
      <w:proofErr w:type="spellEnd"/>
      <w:r>
        <w:t xml:space="preserve"> / die </w:t>
      </w:r>
      <w:proofErr w:type="spellStart"/>
      <w:r>
        <w:t>stim</w:t>
      </w:r>
      <w:proofErr w:type="spellEnd"/>
      <w:r>
        <w:t xml:space="preserve"> des </w:t>
      </w:r>
      <w:proofErr w:type="spellStart"/>
      <w:r>
        <w:t>Breutgams</w:t>
      </w:r>
      <w:proofErr w:type="spellEnd"/>
      <w:r>
        <w:t xml:space="preserve"> und der Braut / und die </w:t>
      </w:r>
      <w:proofErr w:type="spellStart"/>
      <w:r>
        <w:t>stim</w:t>
      </w:r>
      <w:proofErr w:type="spellEnd"/>
      <w:r>
        <w:t xml:space="preserve"> </w:t>
      </w:r>
      <w:proofErr w:type="spellStart"/>
      <w:r>
        <w:t>dere</w:t>
      </w:r>
      <w:proofErr w:type="spellEnd"/>
      <w:r>
        <w:t xml:space="preserve"> die da sagen / </w:t>
      </w:r>
      <w:proofErr w:type="spellStart"/>
      <w:r>
        <w:t>danckt</w:t>
      </w:r>
      <w:proofErr w:type="spellEnd"/>
      <w:r>
        <w:t xml:space="preserve"> dem Herrn Zebaoth das er so </w:t>
      </w:r>
      <w:proofErr w:type="spellStart"/>
      <w:r>
        <w:t>gnedig</w:t>
      </w:r>
      <w:proofErr w:type="spellEnd"/>
      <w:r>
        <w:t xml:space="preserve"> ist / und thut </w:t>
      </w:r>
      <w:proofErr w:type="spellStart"/>
      <w:r>
        <w:t>imerdar</w:t>
      </w:r>
      <w:proofErr w:type="spellEnd"/>
      <w:r>
        <w:t xml:space="preserve"> </w:t>
      </w:r>
      <w:proofErr w:type="spellStart"/>
      <w:r>
        <w:t>guttes</w:t>
      </w:r>
      <w:proofErr w:type="spellEnd"/>
      <w:r>
        <w:t xml:space="preserve"> / und </w:t>
      </w:r>
      <w:proofErr w:type="spellStart"/>
      <w:r>
        <w:t>dere</w:t>
      </w:r>
      <w:proofErr w:type="spellEnd"/>
      <w:r>
        <w:t xml:space="preserve"> so da </w:t>
      </w:r>
      <w:proofErr w:type="spellStart"/>
      <w:r>
        <w:t>danckopffer</w:t>
      </w:r>
      <w:proofErr w:type="spellEnd"/>
      <w:r>
        <w:t xml:space="preserve"> bringen zum Haus des </w:t>
      </w:r>
      <w:proofErr w:type="spellStart"/>
      <w:r>
        <w:t>Hern</w:t>
      </w:r>
      <w:proofErr w:type="spellEnd"/>
      <w:r>
        <w:t xml:space="preserve">: denn ich </w:t>
      </w:r>
      <w:proofErr w:type="spellStart"/>
      <w:r>
        <w:t>wil</w:t>
      </w:r>
      <w:proofErr w:type="spellEnd"/>
      <w:r>
        <w:t xml:space="preserve"> des Landes </w:t>
      </w:r>
      <w:proofErr w:type="spellStart"/>
      <w:r>
        <w:t>gefengnis</w:t>
      </w:r>
      <w:proofErr w:type="spellEnd"/>
      <w:r>
        <w:t xml:space="preserve"> wenden wie von </w:t>
      </w:r>
      <w:proofErr w:type="spellStart"/>
      <w:r>
        <w:t>anfang</w:t>
      </w:r>
      <w:proofErr w:type="spellEnd"/>
      <w:r>
        <w:t xml:space="preserve"> / spricht der Herr. So spricht der Herr Zebaoth / an </w:t>
      </w:r>
      <w:proofErr w:type="spellStart"/>
      <w:r>
        <w:t>disem</w:t>
      </w:r>
      <w:proofErr w:type="spellEnd"/>
      <w:r>
        <w:t xml:space="preserve"> </w:t>
      </w:r>
      <w:proofErr w:type="spellStart"/>
      <w:r>
        <w:t>ort</w:t>
      </w:r>
      <w:proofErr w:type="spellEnd"/>
      <w:r>
        <w:t xml:space="preserve"> der so </w:t>
      </w:r>
      <w:proofErr w:type="spellStart"/>
      <w:r>
        <w:t>wuest</w:t>
      </w:r>
      <w:proofErr w:type="spellEnd"/>
      <w:r>
        <w:t xml:space="preserve"> ist das weder </w:t>
      </w:r>
      <w:proofErr w:type="spellStart"/>
      <w:r>
        <w:t>leutte</w:t>
      </w:r>
      <w:proofErr w:type="spellEnd"/>
      <w:r>
        <w:t xml:space="preserve"> noch </w:t>
      </w:r>
      <w:proofErr w:type="spellStart"/>
      <w:r>
        <w:t>vieh</w:t>
      </w:r>
      <w:proofErr w:type="spellEnd"/>
      <w:r>
        <w:t xml:space="preserve"> drinnen sind / und in allen seinen </w:t>
      </w:r>
      <w:proofErr w:type="spellStart"/>
      <w:r>
        <w:t>stetten</w:t>
      </w:r>
      <w:proofErr w:type="spellEnd"/>
      <w:r>
        <w:t xml:space="preserve"> werden dennoch </w:t>
      </w:r>
      <w:proofErr w:type="spellStart"/>
      <w:r>
        <w:t>widerumb</w:t>
      </w:r>
      <w:proofErr w:type="spellEnd"/>
      <w:r>
        <w:t xml:space="preserve"> </w:t>
      </w:r>
      <w:proofErr w:type="spellStart"/>
      <w:r>
        <w:t>hirttenheuser</w:t>
      </w:r>
      <w:proofErr w:type="spellEnd"/>
      <w:r>
        <w:t xml:space="preserve"> sein die da Herde </w:t>
      </w:r>
      <w:proofErr w:type="spellStart"/>
      <w:r>
        <w:t>weyden</w:t>
      </w:r>
      <w:proofErr w:type="spellEnd"/>
      <w:r>
        <w:t xml:space="preserve"> beide gegen Mittag im Lande Ben </w:t>
      </w:r>
      <w:proofErr w:type="spellStart"/>
      <w:r>
        <w:t>Jamin</w:t>
      </w:r>
      <w:proofErr w:type="spellEnd"/>
      <w:r>
        <w:t xml:space="preserve"> und </w:t>
      </w:r>
      <w:proofErr w:type="spellStart"/>
      <w:r>
        <w:t>umb</w:t>
      </w:r>
      <w:proofErr w:type="spellEnd"/>
      <w:r>
        <w:t xml:space="preserve"> Jerusalem her und in </w:t>
      </w:r>
      <w:proofErr w:type="spellStart"/>
      <w:r>
        <w:t>stetten</w:t>
      </w:r>
      <w:proofErr w:type="spellEnd"/>
      <w:r>
        <w:t xml:space="preserve"> Juda / es sollen dennoch </w:t>
      </w:r>
      <w:proofErr w:type="spellStart"/>
      <w:r>
        <w:t>widerumb</w:t>
      </w:r>
      <w:proofErr w:type="spellEnd"/>
      <w:r>
        <w:t xml:space="preserve"> die </w:t>
      </w:r>
      <w:proofErr w:type="spellStart"/>
      <w:r>
        <w:t>herde</w:t>
      </w:r>
      <w:proofErr w:type="spellEnd"/>
      <w:r>
        <w:t xml:space="preserve"> </w:t>
      </w:r>
      <w:proofErr w:type="spellStart"/>
      <w:r>
        <w:t>gezelet</w:t>
      </w:r>
      <w:proofErr w:type="spellEnd"/>
      <w:r>
        <w:t xml:space="preserve"> aus und eingehen / spricht der Herr. </w:t>
      </w:r>
      <w:proofErr w:type="spellStart"/>
      <w:r>
        <w:t>Sihe</w:t>
      </w:r>
      <w:proofErr w:type="spellEnd"/>
      <w:r>
        <w:t xml:space="preserve"> es </w:t>
      </w:r>
      <w:proofErr w:type="spellStart"/>
      <w:r>
        <w:t>kompt</w:t>
      </w:r>
      <w:proofErr w:type="spellEnd"/>
      <w:r>
        <w:t xml:space="preserve"> die zeit / spricht der Herr / das ich das </w:t>
      </w:r>
      <w:proofErr w:type="spellStart"/>
      <w:r>
        <w:t>GNEDIGE</w:t>
      </w:r>
      <w:proofErr w:type="spellEnd"/>
      <w:r>
        <w:t xml:space="preserve"> Wort erwecken </w:t>
      </w:r>
      <w:proofErr w:type="spellStart"/>
      <w:r>
        <w:t>wil</w:t>
      </w:r>
      <w:proofErr w:type="spellEnd"/>
      <w:r>
        <w:t xml:space="preserve"> / </w:t>
      </w:r>
      <w:proofErr w:type="spellStart"/>
      <w:r>
        <w:t>welchs</w:t>
      </w:r>
      <w:proofErr w:type="spellEnd"/>
      <w:r>
        <w:t xml:space="preserve"> ich dem haus Israel und dem haus Juda </w:t>
      </w:r>
      <w:proofErr w:type="spellStart"/>
      <w:r>
        <w:t>gered</w:t>
      </w:r>
      <w:proofErr w:type="spellEnd"/>
      <w:r>
        <w:t xml:space="preserve"> habe: In denselben tagen und zur selben zeit / </w:t>
      </w:r>
      <w:proofErr w:type="spellStart"/>
      <w:r>
        <w:t>wil</w:t>
      </w:r>
      <w:proofErr w:type="spellEnd"/>
      <w:r>
        <w:t xml:space="preserve"> ich dem David ein GERECHTE </w:t>
      </w:r>
      <w:proofErr w:type="spellStart"/>
      <w:r>
        <w:t>GEWECHS</w:t>
      </w:r>
      <w:proofErr w:type="spellEnd"/>
      <w:r>
        <w:t xml:space="preserve"> </w:t>
      </w:r>
      <w:proofErr w:type="spellStart"/>
      <w:r>
        <w:t>auffgehen</w:t>
      </w:r>
      <w:proofErr w:type="spellEnd"/>
      <w:r>
        <w:t xml:space="preserve"> lassen / und </w:t>
      </w:r>
      <w:proofErr w:type="spellStart"/>
      <w:r>
        <w:t>sol</w:t>
      </w:r>
      <w:proofErr w:type="spellEnd"/>
      <w:r>
        <w:t xml:space="preserve"> sein ein </w:t>
      </w:r>
      <w:proofErr w:type="spellStart"/>
      <w:r>
        <w:t>KONIG</w:t>
      </w:r>
      <w:proofErr w:type="spellEnd"/>
      <w:r>
        <w:t xml:space="preserve"> DER </w:t>
      </w:r>
      <w:proofErr w:type="spellStart"/>
      <w:r>
        <w:t>WOL</w:t>
      </w:r>
      <w:proofErr w:type="spellEnd"/>
      <w:r>
        <w:t xml:space="preserve"> </w:t>
      </w:r>
      <w:proofErr w:type="spellStart"/>
      <w:r>
        <w:t>REGIREN</w:t>
      </w:r>
      <w:proofErr w:type="spellEnd"/>
      <w:r>
        <w:t xml:space="preserve"> WIRD / und </w:t>
      </w:r>
      <w:proofErr w:type="spellStart"/>
      <w:r>
        <w:t>sol</w:t>
      </w:r>
      <w:proofErr w:type="spellEnd"/>
      <w:r>
        <w:t xml:space="preserve"> recht und </w:t>
      </w:r>
      <w:proofErr w:type="spellStart"/>
      <w:r>
        <w:t>gerechtickeit</w:t>
      </w:r>
      <w:proofErr w:type="spellEnd"/>
      <w:r>
        <w:t xml:space="preserve"> </w:t>
      </w:r>
      <w:proofErr w:type="spellStart"/>
      <w:r>
        <w:t>auff</w:t>
      </w:r>
      <w:proofErr w:type="spellEnd"/>
      <w:r>
        <w:t xml:space="preserve"> erden anrichten. Zur selben zeit </w:t>
      </w:r>
      <w:proofErr w:type="spellStart"/>
      <w:r>
        <w:t>sol</w:t>
      </w:r>
      <w:proofErr w:type="spellEnd"/>
      <w:r>
        <w:t xml:space="preserve"> Juda </w:t>
      </w:r>
      <w:proofErr w:type="spellStart"/>
      <w:r>
        <w:t>geholffen</w:t>
      </w:r>
      <w:proofErr w:type="spellEnd"/>
      <w:r>
        <w:t xml:space="preserve"> werden und Jerusalem sicher </w:t>
      </w:r>
      <w:proofErr w:type="spellStart"/>
      <w:r>
        <w:t>wonen</w:t>
      </w:r>
      <w:proofErr w:type="spellEnd"/>
      <w:r>
        <w:t xml:space="preserve">: und man wird in nennen HERR DER UNSER </w:t>
      </w:r>
      <w:proofErr w:type="spellStart"/>
      <w:r>
        <w:t>GERECHTICKEIT</w:t>
      </w:r>
      <w:proofErr w:type="spellEnd"/>
      <w:r>
        <w:t xml:space="preserve"> IST. Denn so spricht der Herr / es </w:t>
      </w:r>
      <w:proofErr w:type="spellStart"/>
      <w:r>
        <w:t>sol</w:t>
      </w:r>
      <w:proofErr w:type="spellEnd"/>
      <w:r>
        <w:t xml:space="preserve"> </w:t>
      </w:r>
      <w:proofErr w:type="spellStart"/>
      <w:r>
        <w:t>nimermehr</w:t>
      </w:r>
      <w:proofErr w:type="spellEnd"/>
      <w:r>
        <w:t xml:space="preserve"> </w:t>
      </w:r>
      <w:proofErr w:type="spellStart"/>
      <w:r>
        <w:t>felen</w:t>
      </w:r>
      <w:proofErr w:type="spellEnd"/>
      <w:r>
        <w:t xml:space="preserve"> / es </w:t>
      </w:r>
      <w:proofErr w:type="spellStart"/>
      <w:r>
        <w:t>sol</w:t>
      </w:r>
      <w:proofErr w:type="spellEnd"/>
      <w:r>
        <w:t xml:space="preserve"> einer von David sitzen </w:t>
      </w:r>
      <w:proofErr w:type="spellStart"/>
      <w:r>
        <w:t>auff</w:t>
      </w:r>
      <w:proofErr w:type="spellEnd"/>
      <w:r>
        <w:t xml:space="preserve"> dem </w:t>
      </w:r>
      <w:proofErr w:type="spellStart"/>
      <w:r>
        <w:t>Stuel</w:t>
      </w:r>
      <w:proofErr w:type="spellEnd"/>
      <w:r>
        <w:t xml:space="preserve"> des Hauses Israel: desgleichen </w:t>
      </w:r>
      <w:proofErr w:type="spellStart"/>
      <w:r>
        <w:t>sol</w:t>
      </w:r>
      <w:proofErr w:type="spellEnd"/>
      <w:r>
        <w:t xml:space="preserve"> es </w:t>
      </w:r>
      <w:proofErr w:type="spellStart"/>
      <w:r>
        <w:t>nimermehr</w:t>
      </w:r>
      <w:proofErr w:type="spellEnd"/>
      <w:r>
        <w:t xml:space="preserve"> </w:t>
      </w:r>
      <w:proofErr w:type="spellStart"/>
      <w:r>
        <w:t>felen</w:t>
      </w:r>
      <w:proofErr w:type="spellEnd"/>
      <w:r>
        <w:t xml:space="preserve"> / es sollen sein Priester und Leviten </w:t>
      </w:r>
      <w:proofErr w:type="spellStart"/>
      <w:r>
        <w:t>fur</w:t>
      </w:r>
      <w:proofErr w:type="spellEnd"/>
      <w:r>
        <w:t xml:space="preserve"> mir die da </w:t>
      </w:r>
      <w:proofErr w:type="spellStart"/>
      <w:r>
        <w:t>Brandopffer</w:t>
      </w:r>
      <w:proofErr w:type="spellEnd"/>
      <w:r>
        <w:t xml:space="preserve"> thun und </w:t>
      </w:r>
      <w:proofErr w:type="spellStart"/>
      <w:r>
        <w:t>Speisopffer</w:t>
      </w:r>
      <w:proofErr w:type="spellEnd"/>
      <w:r>
        <w:t xml:space="preserve"> </w:t>
      </w:r>
      <w:proofErr w:type="spellStart"/>
      <w:r>
        <w:t>anzunden</w:t>
      </w:r>
      <w:proofErr w:type="spellEnd"/>
      <w:r>
        <w:t xml:space="preserve"> und </w:t>
      </w:r>
      <w:proofErr w:type="spellStart"/>
      <w:r>
        <w:t>Opffer</w:t>
      </w:r>
      <w:proofErr w:type="spellEnd"/>
      <w:r>
        <w:t xml:space="preserve"> schlachten ewiglich. </w:t>
      </w:r>
    </w:p>
    <w:p w14:paraId="564A8124" w14:textId="77777777" w:rsidR="005F223E" w:rsidRDefault="005F223E" w:rsidP="005F223E">
      <w:pPr>
        <w:pStyle w:val="StandardWeb"/>
      </w:pPr>
      <w:r>
        <w:t xml:space="preserve">Und des Herrn Wort </w:t>
      </w:r>
      <w:proofErr w:type="spellStart"/>
      <w:r>
        <w:t>geschach</w:t>
      </w:r>
      <w:proofErr w:type="spellEnd"/>
      <w:r>
        <w:t xml:space="preserve"> zu Jeremia und sprach: So spricht der Herr. Wenn mein </w:t>
      </w:r>
      <w:proofErr w:type="spellStart"/>
      <w:r>
        <w:t>bund</w:t>
      </w:r>
      <w:proofErr w:type="spellEnd"/>
      <w:r>
        <w:t xml:space="preserve"> </w:t>
      </w:r>
      <w:proofErr w:type="spellStart"/>
      <w:r>
        <w:t>auffhoeren</w:t>
      </w:r>
      <w:proofErr w:type="spellEnd"/>
      <w:r>
        <w:t xml:space="preserve"> wird mit dem tag und </w:t>
      </w:r>
      <w:proofErr w:type="spellStart"/>
      <w:r>
        <w:t>nacht</w:t>
      </w:r>
      <w:proofErr w:type="spellEnd"/>
      <w:r>
        <w:t xml:space="preserve"> das es nicht tag und </w:t>
      </w:r>
      <w:proofErr w:type="spellStart"/>
      <w:r>
        <w:t>nacht</w:t>
      </w:r>
      <w:proofErr w:type="spellEnd"/>
      <w:r>
        <w:t xml:space="preserve"> </w:t>
      </w:r>
      <w:proofErr w:type="spellStart"/>
      <w:r>
        <w:t>seie</w:t>
      </w:r>
      <w:proofErr w:type="spellEnd"/>
      <w:r>
        <w:t xml:space="preserve"> zu seiner zeit / so wird auch mein Bund </w:t>
      </w:r>
      <w:proofErr w:type="spellStart"/>
      <w:r>
        <w:t>auffhoeren</w:t>
      </w:r>
      <w:proofErr w:type="spellEnd"/>
      <w:r>
        <w:t xml:space="preserve"> mit meinem </w:t>
      </w:r>
      <w:proofErr w:type="spellStart"/>
      <w:r>
        <w:t>knecht</w:t>
      </w:r>
      <w:proofErr w:type="spellEnd"/>
      <w:r>
        <w:t xml:space="preserve"> David das er nicht einen Son habe zum </w:t>
      </w:r>
      <w:proofErr w:type="spellStart"/>
      <w:r>
        <w:t>Koenige</w:t>
      </w:r>
      <w:proofErr w:type="spellEnd"/>
      <w:r>
        <w:t xml:space="preserve"> </w:t>
      </w:r>
      <w:proofErr w:type="spellStart"/>
      <w:r>
        <w:t>auff</w:t>
      </w:r>
      <w:proofErr w:type="spellEnd"/>
      <w:r>
        <w:t xml:space="preserve"> seinem </w:t>
      </w:r>
      <w:proofErr w:type="spellStart"/>
      <w:r>
        <w:t>Stuel</w:t>
      </w:r>
      <w:proofErr w:type="spellEnd"/>
      <w:r>
        <w:t xml:space="preserve"> und mit den Leviten und Priestern meinen dienern. Wie man des </w:t>
      </w:r>
      <w:proofErr w:type="spellStart"/>
      <w:r>
        <w:t>himels</w:t>
      </w:r>
      <w:proofErr w:type="spellEnd"/>
      <w:r>
        <w:t xml:space="preserve"> </w:t>
      </w:r>
      <w:proofErr w:type="spellStart"/>
      <w:r>
        <w:t>heer</w:t>
      </w:r>
      <w:proofErr w:type="spellEnd"/>
      <w:r>
        <w:t xml:space="preserve"> nicht </w:t>
      </w:r>
      <w:proofErr w:type="spellStart"/>
      <w:r>
        <w:t>zelen</w:t>
      </w:r>
      <w:proofErr w:type="spellEnd"/>
      <w:r>
        <w:t xml:space="preserve"> noch den </w:t>
      </w:r>
      <w:proofErr w:type="spellStart"/>
      <w:r>
        <w:t>sand</w:t>
      </w:r>
      <w:proofErr w:type="spellEnd"/>
      <w:r>
        <w:t xml:space="preserve"> an </w:t>
      </w:r>
      <w:proofErr w:type="spellStart"/>
      <w:r>
        <w:t>meer</w:t>
      </w:r>
      <w:proofErr w:type="spellEnd"/>
      <w:r>
        <w:t xml:space="preserve"> messen </w:t>
      </w:r>
      <w:proofErr w:type="spellStart"/>
      <w:r>
        <w:t>kan</w:t>
      </w:r>
      <w:proofErr w:type="spellEnd"/>
      <w:r>
        <w:t xml:space="preserve">: also will ich mehren den Samen Davids meines </w:t>
      </w:r>
      <w:proofErr w:type="spellStart"/>
      <w:r>
        <w:t>knechts</w:t>
      </w:r>
      <w:proofErr w:type="spellEnd"/>
      <w:r>
        <w:t xml:space="preserve"> und die Leviten die mir dienen. </w:t>
      </w:r>
    </w:p>
    <w:p w14:paraId="034925E3" w14:textId="77777777" w:rsidR="005F223E" w:rsidRDefault="005F223E" w:rsidP="005F223E">
      <w:pPr>
        <w:pStyle w:val="StandardWeb"/>
      </w:pPr>
      <w:r>
        <w:t xml:space="preserve">Aus </w:t>
      </w:r>
      <w:proofErr w:type="spellStart"/>
      <w:r>
        <w:t>disem</w:t>
      </w:r>
      <w:proofErr w:type="spellEnd"/>
      <w:r>
        <w:t xml:space="preserve"> andern Teil vom Reich Christi last uns sieben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283F26D8" w14:textId="77777777" w:rsidR="005F223E" w:rsidRDefault="005F223E" w:rsidP="005F223E">
      <w:pPr>
        <w:pStyle w:val="berschrift3"/>
      </w:pPr>
      <w:r>
        <w:t xml:space="preserve">Wie Gott den </w:t>
      </w:r>
      <w:proofErr w:type="spellStart"/>
      <w:r>
        <w:t>weggefuereten</w:t>
      </w:r>
      <w:proofErr w:type="spellEnd"/>
      <w:r>
        <w:t xml:space="preserve"> gen Babel ein selige </w:t>
      </w:r>
      <w:proofErr w:type="spellStart"/>
      <w:r>
        <w:t>Heimfart</w:t>
      </w:r>
      <w:proofErr w:type="spellEnd"/>
      <w:r>
        <w:t xml:space="preserve"> </w:t>
      </w:r>
      <w:proofErr w:type="spellStart"/>
      <w:r>
        <w:t>verheisset</w:t>
      </w:r>
      <w:proofErr w:type="spellEnd"/>
      <w:r>
        <w:t xml:space="preserve"> / beide gen Jerusalem und ins </w:t>
      </w:r>
      <w:proofErr w:type="spellStart"/>
      <w:r>
        <w:t>Himelreich</w:t>
      </w:r>
      <w:proofErr w:type="spellEnd"/>
      <w:r>
        <w:t xml:space="preserve"> durch Christum.</w:t>
      </w:r>
    </w:p>
    <w:p w14:paraId="19C1FAD9" w14:textId="77777777" w:rsidR="005F223E" w:rsidRDefault="005F223E" w:rsidP="005F223E">
      <w:pPr>
        <w:pStyle w:val="StandardWeb"/>
      </w:pPr>
      <w:r>
        <w:t xml:space="preserve">Heilen und gesund machen / </w:t>
      </w:r>
      <w:proofErr w:type="spellStart"/>
      <w:r>
        <w:t>heist</w:t>
      </w:r>
      <w:proofErr w:type="spellEnd"/>
      <w:r>
        <w:t xml:space="preserve"> / den </w:t>
      </w:r>
      <w:proofErr w:type="spellStart"/>
      <w:r>
        <w:t>glewbigen</w:t>
      </w:r>
      <w:proofErr w:type="spellEnd"/>
      <w:r>
        <w:t xml:space="preserve"> anruffern im </w:t>
      </w:r>
      <w:proofErr w:type="spellStart"/>
      <w:r>
        <w:t>gefengnis</w:t>
      </w:r>
      <w:proofErr w:type="spellEnd"/>
      <w:r>
        <w:t xml:space="preserve"> / die </w:t>
      </w:r>
      <w:proofErr w:type="spellStart"/>
      <w:r>
        <w:t>sunde</w:t>
      </w:r>
      <w:proofErr w:type="spellEnd"/>
      <w:r>
        <w:t xml:space="preserve"> vergeben und sie davon </w:t>
      </w:r>
      <w:proofErr w:type="spellStart"/>
      <w:r>
        <w:t>erloesen</w:t>
      </w:r>
      <w:proofErr w:type="spellEnd"/>
      <w:r>
        <w:t xml:space="preserve">: </w:t>
      </w:r>
      <w:proofErr w:type="spellStart"/>
      <w:r>
        <w:t>warumb</w:t>
      </w:r>
      <w:proofErr w:type="spellEnd"/>
      <w:r>
        <w:t xml:space="preserve">: weil sie bitten </w:t>
      </w:r>
      <w:proofErr w:type="spellStart"/>
      <w:r>
        <w:t>umb</w:t>
      </w:r>
      <w:proofErr w:type="spellEnd"/>
      <w:r>
        <w:t xml:space="preserve"> </w:t>
      </w:r>
      <w:proofErr w:type="spellStart"/>
      <w:r>
        <w:t>frid</w:t>
      </w:r>
      <w:proofErr w:type="spellEnd"/>
      <w:r>
        <w:t xml:space="preserve"> und </w:t>
      </w:r>
      <w:proofErr w:type="spellStart"/>
      <w:r>
        <w:t>trewe</w:t>
      </w:r>
      <w:proofErr w:type="spellEnd"/>
      <w:r>
        <w:t xml:space="preserve"> / </w:t>
      </w:r>
      <w:proofErr w:type="spellStart"/>
      <w:r>
        <w:t>nemlich</w:t>
      </w:r>
      <w:proofErr w:type="spellEnd"/>
      <w:r>
        <w:t xml:space="preserve"> Gott </w:t>
      </w:r>
      <w:proofErr w:type="spellStart"/>
      <w:r>
        <w:t>anruffen</w:t>
      </w:r>
      <w:proofErr w:type="spellEnd"/>
      <w:r>
        <w:t xml:space="preserve"> im </w:t>
      </w:r>
      <w:proofErr w:type="spellStart"/>
      <w:r>
        <w:t>namen</w:t>
      </w:r>
      <w:proofErr w:type="spellEnd"/>
      <w:r>
        <w:t xml:space="preserve"> Christi. Das er </w:t>
      </w:r>
      <w:proofErr w:type="spellStart"/>
      <w:r>
        <w:t>umb</w:t>
      </w:r>
      <w:proofErr w:type="spellEnd"/>
      <w:r>
        <w:t xml:space="preserve"> seiner </w:t>
      </w:r>
      <w:proofErr w:type="spellStart"/>
      <w:r>
        <w:t>verheissunge</w:t>
      </w:r>
      <w:proofErr w:type="spellEnd"/>
      <w:r>
        <w:t xml:space="preserve"> willen </w:t>
      </w:r>
      <w:proofErr w:type="spellStart"/>
      <w:r>
        <w:t>inen</w:t>
      </w:r>
      <w:proofErr w:type="spellEnd"/>
      <w:r>
        <w:t xml:space="preserve"> </w:t>
      </w:r>
      <w:proofErr w:type="spellStart"/>
      <w:r>
        <w:t>suende</w:t>
      </w:r>
      <w:proofErr w:type="spellEnd"/>
      <w:r>
        <w:t xml:space="preserve"> vergeben und vom </w:t>
      </w:r>
      <w:proofErr w:type="spellStart"/>
      <w:r>
        <w:t>ubel</w:t>
      </w:r>
      <w:proofErr w:type="spellEnd"/>
      <w:r>
        <w:t xml:space="preserve"> </w:t>
      </w:r>
      <w:proofErr w:type="spellStart"/>
      <w:r>
        <w:t>erloesen</w:t>
      </w:r>
      <w:proofErr w:type="spellEnd"/>
      <w:r>
        <w:t xml:space="preserve"> wolle: denn er spricht / </w:t>
      </w:r>
      <w:proofErr w:type="spellStart"/>
      <w:r>
        <w:t>ruffe</w:t>
      </w:r>
      <w:proofErr w:type="spellEnd"/>
      <w:r>
        <w:t xml:space="preserve"> mich an so </w:t>
      </w:r>
      <w:proofErr w:type="spellStart"/>
      <w:r>
        <w:t>wil</w:t>
      </w:r>
      <w:proofErr w:type="spellEnd"/>
      <w:r>
        <w:t xml:space="preserve"> ich dir </w:t>
      </w:r>
      <w:proofErr w:type="spellStart"/>
      <w:r>
        <w:t>helffen</w:t>
      </w:r>
      <w:proofErr w:type="spellEnd"/>
      <w:r>
        <w:t xml:space="preserve"> </w:t>
      </w:r>
      <w:proofErr w:type="spellStart"/>
      <w:r>
        <w:t>Psal</w:t>
      </w:r>
      <w:proofErr w:type="spellEnd"/>
      <w:r>
        <w:t xml:space="preserve">. 50. Diese </w:t>
      </w:r>
      <w:proofErr w:type="spellStart"/>
      <w:r>
        <w:t>wort</w:t>
      </w:r>
      <w:proofErr w:type="spellEnd"/>
      <w:r>
        <w:t xml:space="preserve"> (denn ich </w:t>
      </w:r>
      <w:proofErr w:type="spellStart"/>
      <w:r>
        <w:t>wil</w:t>
      </w:r>
      <w:proofErr w:type="spellEnd"/>
      <w:r>
        <w:t xml:space="preserve"> das </w:t>
      </w:r>
      <w:proofErr w:type="spellStart"/>
      <w:r>
        <w:t>gefengnis</w:t>
      </w:r>
      <w:proofErr w:type="spellEnd"/>
      <w:r>
        <w:t xml:space="preserve"> Juda und das </w:t>
      </w:r>
      <w:proofErr w:type="spellStart"/>
      <w:r>
        <w:t>gefengnis</w:t>
      </w:r>
      <w:proofErr w:type="spellEnd"/>
      <w:r>
        <w:t xml:space="preserve"> Israel wenden) zeigen </w:t>
      </w:r>
      <w:proofErr w:type="spellStart"/>
      <w:r>
        <w:t>offentlich</w:t>
      </w:r>
      <w:proofErr w:type="spellEnd"/>
      <w:r>
        <w:t xml:space="preserve"> an / das </w:t>
      </w:r>
      <w:proofErr w:type="spellStart"/>
      <w:r>
        <w:t>dis</w:t>
      </w:r>
      <w:proofErr w:type="spellEnd"/>
      <w:r>
        <w:t xml:space="preserve"> </w:t>
      </w:r>
      <w:proofErr w:type="spellStart"/>
      <w:r>
        <w:t>gefengnis</w:t>
      </w:r>
      <w:proofErr w:type="spellEnd"/>
      <w:r>
        <w:t xml:space="preserve"> wenden </w:t>
      </w:r>
      <w:proofErr w:type="spellStart"/>
      <w:r>
        <w:t>darumb</w:t>
      </w:r>
      <w:proofErr w:type="spellEnd"/>
      <w:r>
        <w:t xml:space="preserve"> geistlich </w:t>
      </w:r>
      <w:proofErr w:type="spellStart"/>
      <w:r>
        <w:t>zuverstehen</w:t>
      </w:r>
      <w:proofErr w:type="spellEnd"/>
      <w:r>
        <w:t xml:space="preserve"> </w:t>
      </w:r>
      <w:proofErr w:type="spellStart"/>
      <w:r>
        <w:t>seie</w:t>
      </w:r>
      <w:proofErr w:type="spellEnd"/>
      <w:r>
        <w:t xml:space="preserve"> / das Israel nach der Assyrischen </w:t>
      </w:r>
      <w:proofErr w:type="spellStart"/>
      <w:r>
        <w:t>gefengnis</w:t>
      </w:r>
      <w:proofErr w:type="spellEnd"/>
      <w:r>
        <w:t xml:space="preserve"> nie wider heim </w:t>
      </w:r>
      <w:proofErr w:type="spellStart"/>
      <w:r>
        <w:t>komen</w:t>
      </w:r>
      <w:proofErr w:type="spellEnd"/>
      <w:r>
        <w:t xml:space="preserve"> / </w:t>
      </w:r>
      <w:proofErr w:type="spellStart"/>
      <w:r>
        <w:t>unn</w:t>
      </w:r>
      <w:proofErr w:type="spellEnd"/>
      <w:r>
        <w:t xml:space="preserve"> ob gleich Juda </w:t>
      </w:r>
      <w:proofErr w:type="spellStart"/>
      <w:r>
        <w:t>heimkame</w:t>
      </w:r>
      <w:proofErr w:type="spellEnd"/>
      <w:r>
        <w:t xml:space="preserve"> / </w:t>
      </w:r>
      <w:proofErr w:type="spellStart"/>
      <w:r>
        <w:t>geschach</w:t>
      </w:r>
      <w:proofErr w:type="spellEnd"/>
      <w:r>
        <w:t xml:space="preserve"> es doch </w:t>
      </w:r>
      <w:proofErr w:type="spellStart"/>
      <w:r>
        <w:t>kuemmerlich</w:t>
      </w:r>
      <w:proofErr w:type="spellEnd"/>
      <w:r>
        <w:t xml:space="preserve"> wie Daniel und Esra zeugen / und allein </w:t>
      </w:r>
      <w:proofErr w:type="spellStart"/>
      <w:r>
        <w:t>umb</w:t>
      </w:r>
      <w:proofErr w:type="spellEnd"/>
      <w:r>
        <w:t xml:space="preserve"> Christi willen / der die gefangene von </w:t>
      </w:r>
      <w:proofErr w:type="spellStart"/>
      <w:r>
        <w:t>suend</w:t>
      </w:r>
      <w:proofErr w:type="spellEnd"/>
      <w:r>
        <w:t xml:space="preserve"> </w:t>
      </w:r>
      <w:proofErr w:type="spellStart"/>
      <w:r>
        <w:t>welt</w:t>
      </w:r>
      <w:proofErr w:type="spellEnd"/>
      <w:r>
        <w:t xml:space="preserve"> </w:t>
      </w:r>
      <w:proofErr w:type="spellStart"/>
      <w:r>
        <w:t>Teuffel</w:t>
      </w:r>
      <w:proofErr w:type="spellEnd"/>
      <w:r>
        <w:t xml:space="preserve"> Tod Hell </w:t>
      </w:r>
      <w:proofErr w:type="spellStart"/>
      <w:r>
        <w:t>auff</w:t>
      </w:r>
      <w:proofErr w:type="spellEnd"/>
      <w:r>
        <w:t xml:space="preserve"> eine </w:t>
      </w:r>
      <w:proofErr w:type="spellStart"/>
      <w:r>
        <w:t>Gottliche</w:t>
      </w:r>
      <w:proofErr w:type="spellEnd"/>
      <w:r>
        <w:t xml:space="preserve"> und ewige weise </w:t>
      </w:r>
      <w:proofErr w:type="spellStart"/>
      <w:r>
        <w:t>erloesete</w:t>
      </w:r>
      <w:proofErr w:type="spellEnd"/>
      <w:r>
        <w:t xml:space="preserve"> / wie </w:t>
      </w:r>
      <w:proofErr w:type="spellStart"/>
      <w:r>
        <w:t>Sacharias</w:t>
      </w:r>
      <w:proofErr w:type="spellEnd"/>
      <w:r>
        <w:t xml:space="preserve"> </w:t>
      </w:r>
      <w:proofErr w:type="spellStart"/>
      <w:r>
        <w:t>rhuemet</w:t>
      </w:r>
      <w:proofErr w:type="spellEnd"/>
      <w:r>
        <w:t xml:space="preserve"> Lu. 1. Er hat uns erlöst von allen unsern feinden. </w:t>
      </w:r>
      <w:proofErr w:type="spellStart"/>
      <w:r>
        <w:t>Bawen</w:t>
      </w:r>
      <w:proofErr w:type="spellEnd"/>
      <w:r>
        <w:t xml:space="preserve"> wie von </w:t>
      </w:r>
      <w:proofErr w:type="spellStart"/>
      <w:r>
        <w:t>anfang</w:t>
      </w:r>
      <w:proofErr w:type="spellEnd"/>
      <w:r>
        <w:t xml:space="preserve"> / </w:t>
      </w:r>
      <w:proofErr w:type="spellStart"/>
      <w:r>
        <w:t>heist</w:t>
      </w:r>
      <w:proofErr w:type="spellEnd"/>
      <w:r>
        <w:t xml:space="preserve"> / nicht alleine die Juden aus der Babylonischen </w:t>
      </w:r>
      <w:proofErr w:type="spellStart"/>
      <w:r>
        <w:t>gefengnis</w:t>
      </w:r>
      <w:proofErr w:type="spellEnd"/>
      <w:r>
        <w:t xml:space="preserve"> wider in </w:t>
      </w:r>
      <w:proofErr w:type="spellStart"/>
      <w:r>
        <w:t>ir</w:t>
      </w:r>
      <w:proofErr w:type="spellEnd"/>
      <w:r>
        <w:t xml:space="preserve"> </w:t>
      </w:r>
      <w:proofErr w:type="spellStart"/>
      <w:r>
        <w:t>land</w:t>
      </w:r>
      <w:proofErr w:type="spellEnd"/>
      <w:r>
        <w:t xml:space="preserve"> bringen und drinnen so </w:t>
      </w:r>
      <w:proofErr w:type="spellStart"/>
      <w:r>
        <w:t>zunemen</w:t>
      </w:r>
      <w:proofErr w:type="spellEnd"/>
      <w:r>
        <w:t xml:space="preserve"> lassen </w:t>
      </w:r>
      <w:proofErr w:type="spellStart"/>
      <w:r>
        <w:t>umb</w:t>
      </w:r>
      <w:proofErr w:type="spellEnd"/>
      <w:r>
        <w:t xml:space="preserve"> Christi willen als sie mit erst ins </w:t>
      </w:r>
      <w:proofErr w:type="spellStart"/>
      <w:r>
        <w:t>land</w:t>
      </w:r>
      <w:proofErr w:type="spellEnd"/>
      <w:r>
        <w:t xml:space="preserve"> Canaan gebracht und </w:t>
      </w:r>
      <w:proofErr w:type="spellStart"/>
      <w:r>
        <w:t>erbawet</w:t>
      </w:r>
      <w:proofErr w:type="spellEnd"/>
      <w:r>
        <w:t xml:space="preserve"> wurden: Sondern auch mit dem Evangelio so </w:t>
      </w:r>
      <w:proofErr w:type="spellStart"/>
      <w:r>
        <w:t>bawen</w:t>
      </w:r>
      <w:proofErr w:type="spellEnd"/>
      <w:r>
        <w:t xml:space="preserve"> zu einer Christenheit / als </w:t>
      </w:r>
      <w:proofErr w:type="spellStart"/>
      <w:r>
        <w:t>vorzeitten</w:t>
      </w:r>
      <w:proofErr w:type="spellEnd"/>
      <w:r>
        <w:t xml:space="preserve"> </w:t>
      </w:r>
      <w:proofErr w:type="spellStart"/>
      <w:r>
        <w:t>ire</w:t>
      </w:r>
      <w:proofErr w:type="spellEnd"/>
      <w:r>
        <w:t xml:space="preserve"> Vetter Abraham Isaac Jacob zum Reich Christi </w:t>
      </w:r>
      <w:proofErr w:type="spellStart"/>
      <w:r>
        <w:t>angenomen</w:t>
      </w:r>
      <w:proofErr w:type="spellEnd"/>
      <w:r>
        <w:t xml:space="preserve"> und </w:t>
      </w:r>
      <w:proofErr w:type="spellStart"/>
      <w:r>
        <w:t>erbawet</w:t>
      </w:r>
      <w:proofErr w:type="spellEnd"/>
      <w:r>
        <w:t xml:space="preserve"> wurden durch den </w:t>
      </w:r>
      <w:proofErr w:type="spellStart"/>
      <w:r>
        <w:t>glawben</w:t>
      </w:r>
      <w:proofErr w:type="spellEnd"/>
      <w:r>
        <w:t xml:space="preserve"> / wie geschrieben stehet Ge. 15. Abraham </w:t>
      </w:r>
      <w:proofErr w:type="spellStart"/>
      <w:r>
        <w:t>glewbet</w:t>
      </w:r>
      <w:proofErr w:type="spellEnd"/>
      <w:r>
        <w:t xml:space="preserve"> Gott und das ward im zur </w:t>
      </w:r>
      <w:proofErr w:type="spellStart"/>
      <w:r>
        <w:t>gerechtickeit</w:t>
      </w:r>
      <w:proofErr w:type="spellEnd"/>
      <w:r>
        <w:t xml:space="preserve"> gerechnet. </w:t>
      </w:r>
      <w:proofErr w:type="spellStart"/>
      <w:r>
        <w:t>Sihe</w:t>
      </w:r>
      <w:proofErr w:type="spellEnd"/>
      <w:r>
        <w:t xml:space="preserve"> </w:t>
      </w:r>
      <w:proofErr w:type="spellStart"/>
      <w:r>
        <w:t>dise</w:t>
      </w:r>
      <w:proofErr w:type="spellEnd"/>
      <w:r>
        <w:t xml:space="preserve"> </w:t>
      </w:r>
      <w:proofErr w:type="spellStart"/>
      <w:r>
        <w:t>meinung</w:t>
      </w:r>
      <w:proofErr w:type="spellEnd"/>
      <w:r>
        <w:t xml:space="preserve"> </w:t>
      </w:r>
      <w:proofErr w:type="spellStart"/>
      <w:r>
        <w:t>bekrefftiget</w:t>
      </w:r>
      <w:proofErr w:type="spellEnd"/>
      <w:r>
        <w:t xml:space="preserve"> auch Paulus da er spricht </w:t>
      </w:r>
      <w:proofErr w:type="spellStart"/>
      <w:r>
        <w:t>Ephe</w:t>
      </w:r>
      <w:proofErr w:type="spellEnd"/>
      <w:r>
        <w:t xml:space="preserve">. 2. </w:t>
      </w:r>
      <w:proofErr w:type="spellStart"/>
      <w:r>
        <w:t>Ir</w:t>
      </w:r>
      <w:proofErr w:type="spellEnd"/>
      <w:r>
        <w:t xml:space="preserve"> seit </w:t>
      </w:r>
      <w:proofErr w:type="spellStart"/>
      <w:r>
        <w:t>erbawet</w:t>
      </w:r>
      <w:proofErr w:type="spellEnd"/>
      <w:r>
        <w:t xml:space="preserve"> </w:t>
      </w:r>
      <w:proofErr w:type="spellStart"/>
      <w:r>
        <w:t>auff</w:t>
      </w:r>
      <w:proofErr w:type="spellEnd"/>
      <w:r>
        <w:t xml:space="preserve"> der Apostel und Propheten </w:t>
      </w:r>
      <w:proofErr w:type="spellStart"/>
      <w:r>
        <w:t>grund</w:t>
      </w:r>
      <w:proofErr w:type="spellEnd"/>
      <w:r>
        <w:t xml:space="preserve"> da JESUS Christus der </w:t>
      </w:r>
      <w:proofErr w:type="spellStart"/>
      <w:r>
        <w:t>eckstein</w:t>
      </w:r>
      <w:proofErr w:type="spellEnd"/>
      <w:r>
        <w:t xml:space="preserve"> ist. Und zwar bezeuget auch </w:t>
      </w:r>
      <w:proofErr w:type="spellStart"/>
      <w:r>
        <w:t>dise</w:t>
      </w:r>
      <w:proofErr w:type="spellEnd"/>
      <w:r>
        <w:t xml:space="preserve"> geistliche </w:t>
      </w:r>
      <w:proofErr w:type="spellStart"/>
      <w:r>
        <w:t>erloesung</w:t>
      </w:r>
      <w:proofErr w:type="spellEnd"/>
      <w:r>
        <w:t xml:space="preserve"> von </w:t>
      </w:r>
      <w:proofErr w:type="spellStart"/>
      <w:r>
        <w:t>suenden</w:t>
      </w:r>
      <w:proofErr w:type="spellEnd"/>
      <w:r>
        <w:t xml:space="preserve"> und </w:t>
      </w:r>
      <w:proofErr w:type="spellStart"/>
      <w:r>
        <w:t>erbawung</w:t>
      </w:r>
      <w:proofErr w:type="spellEnd"/>
      <w:r>
        <w:t xml:space="preserve"> im geist zum hause Gottes Jeremia mit </w:t>
      </w:r>
      <w:proofErr w:type="spellStart"/>
      <w:r>
        <w:t>disen</w:t>
      </w:r>
      <w:proofErr w:type="spellEnd"/>
      <w:r>
        <w:t xml:space="preserve"> </w:t>
      </w:r>
      <w:proofErr w:type="spellStart"/>
      <w:r>
        <w:t>wortten</w:t>
      </w:r>
      <w:proofErr w:type="spellEnd"/>
      <w:r>
        <w:t xml:space="preserve"> (und </w:t>
      </w:r>
      <w:proofErr w:type="spellStart"/>
      <w:r>
        <w:t>wil</w:t>
      </w:r>
      <w:proofErr w:type="spellEnd"/>
      <w:r>
        <w:t xml:space="preserve"> sie reinigen von aller </w:t>
      </w:r>
      <w:proofErr w:type="spellStart"/>
      <w:r>
        <w:t>missethat</w:t>
      </w:r>
      <w:proofErr w:type="spellEnd"/>
      <w:r>
        <w:t xml:space="preserve"> / damit sie wider mich </w:t>
      </w:r>
      <w:proofErr w:type="spellStart"/>
      <w:r>
        <w:t>gesuendiget</w:t>
      </w:r>
      <w:proofErr w:type="spellEnd"/>
      <w:r>
        <w:t xml:space="preserve"> haben und </w:t>
      </w:r>
      <w:proofErr w:type="spellStart"/>
      <w:r>
        <w:t>ubertretten</w:t>
      </w:r>
      <w:proofErr w:type="spellEnd"/>
      <w:r>
        <w:t xml:space="preserve">) </w:t>
      </w:r>
      <w:proofErr w:type="spellStart"/>
      <w:r>
        <w:t>wil</w:t>
      </w:r>
      <w:proofErr w:type="spellEnd"/>
      <w:r>
        <w:t xml:space="preserve"> gewißlich anzeigen / das die </w:t>
      </w:r>
      <w:proofErr w:type="spellStart"/>
      <w:r>
        <w:t>erloesung</w:t>
      </w:r>
      <w:proofErr w:type="spellEnd"/>
      <w:r>
        <w:t xml:space="preserve"> so durch Christum </w:t>
      </w:r>
      <w:proofErr w:type="spellStart"/>
      <w:r>
        <w:t>gescheen</w:t>
      </w:r>
      <w:proofErr w:type="spellEnd"/>
      <w:r>
        <w:t xml:space="preserve"> </w:t>
      </w:r>
      <w:proofErr w:type="spellStart"/>
      <w:r>
        <w:t>sol</w:t>
      </w:r>
      <w:proofErr w:type="spellEnd"/>
      <w:r>
        <w:t xml:space="preserve"> / nichts anders sein werde denn eine </w:t>
      </w:r>
      <w:proofErr w:type="spellStart"/>
      <w:r>
        <w:t>vergebung</w:t>
      </w:r>
      <w:proofErr w:type="spellEnd"/>
      <w:r>
        <w:t xml:space="preserve"> der </w:t>
      </w:r>
      <w:proofErr w:type="spellStart"/>
      <w:r>
        <w:t>suend</w:t>
      </w:r>
      <w:proofErr w:type="spellEnd"/>
      <w:r>
        <w:t xml:space="preserve"> und </w:t>
      </w:r>
      <w:proofErr w:type="spellStart"/>
      <w:r>
        <w:t>heiligung</w:t>
      </w:r>
      <w:proofErr w:type="spellEnd"/>
      <w:r>
        <w:t xml:space="preserve"> durch den geist mit der </w:t>
      </w:r>
      <w:proofErr w:type="spellStart"/>
      <w:r>
        <w:t>Tauffe</w:t>
      </w:r>
      <w:proofErr w:type="spellEnd"/>
      <w:r>
        <w:t xml:space="preserve"> </w:t>
      </w:r>
      <w:proofErr w:type="spellStart"/>
      <w:r>
        <w:t>geschenckt</w:t>
      </w:r>
      <w:proofErr w:type="spellEnd"/>
      <w:r>
        <w:t xml:space="preserve">: wie </w:t>
      </w:r>
      <w:proofErr w:type="spellStart"/>
      <w:r>
        <w:t>Psal</w:t>
      </w:r>
      <w:proofErr w:type="spellEnd"/>
      <w:r>
        <w:t xml:space="preserve">. 32. auch spricht / der ist selig dem Gott keine </w:t>
      </w:r>
      <w:proofErr w:type="spellStart"/>
      <w:r>
        <w:t>missethat</w:t>
      </w:r>
      <w:proofErr w:type="spellEnd"/>
      <w:r>
        <w:t xml:space="preserve"> zurechnet / und Paulus </w:t>
      </w:r>
      <w:proofErr w:type="spellStart"/>
      <w:r>
        <w:t>Ephe</w:t>
      </w:r>
      <w:proofErr w:type="spellEnd"/>
      <w:r>
        <w:t xml:space="preserve">. 5. Er reiniget im </w:t>
      </w:r>
      <w:proofErr w:type="spellStart"/>
      <w:r>
        <w:t>selbs</w:t>
      </w:r>
      <w:proofErr w:type="spellEnd"/>
      <w:r>
        <w:t xml:space="preserve"> eine gemeine und heiliget sie durch das </w:t>
      </w:r>
      <w:proofErr w:type="spellStart"/>
      <w:r>
        <w:t>wasserbad</w:t>
      </w:r>
      <w:proofErr w:type="spellEnd"/>
      <w:r>
        <w:t xml:space="preserve"> im </w:t>
      </w:r>
      <w:proofErr w:type="spellStart"/>
      <w:r>
        <w:t>wort</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Sihe</w:t>
      </w:r>
      <w:proofErr w:type="spellEnd"/>
      <w:r>
        <w:t xml:space="preserve"> ich </w:t>
      </w:r>
      <w:proofErr w:type="spellStart"/>
      <w:r>
        <w:t>wil</w:t>
      </w:r>
      <w:proofErr w:type="spellEnd"/>
      <w:r>
        <w:t xml:space="preserve"> sie heilen und gesund machen / und </w:t>
      </w:r>
      <w:proofErr w:type="spellStart"/>
      <w:r>
        <w:t>wil</w:t>
      </w:r>
      <w:proofErr w:type="spellEnd"/>
      <w:r>
        <w:t xml:space="preserve"> sie des </w:t>
      </w:r>
      <w:proofErr w:type="spellStart"/>
      <w:r>
        <w:t>gebettes</w:t>
      </w:r>
      <w:proofErr w:type="spellEnd"/>
      <w:r>
        <w:t xml:space="preserve"> </w:t>
      </w:r>
      <w:proofErr w:type="spellStart"/>
      <w:r>
        <w:t>umb</w:t>
      </w:r>
      <w:proofErr w:type="spellEnd"/>
      <w:r>
        <w:t xml:space="preserve"> </w:t>
      </w:r>
      <w:proofErr w:type="spellStart"/>
      <w:r>
        <w:t>frid</w:t>
      </w:r>
      <w:proofErr w:type="spellEnd"/>
      <w:r>
        <w:t xml:space="preserve"> und </w:t>
      </w:r>
      <w:proofErr w:type="spellStart"/>
      <w:r>
        <w:t>trewe</w:t>
      </w:r>
      <w:proofErr w:type="spellEnd"/>
      <w:r>
        <w:t xml:space="preserve"> </w:t>
      </w:r>
      <w:proofErr w:type="spellStart"/>
      <w:r>
        <w:t>gewehren</w:t>
      </w:r>
      <w:proofErr w:type="spellEnd"/>
      <w:r>
        <w:t xml:space="preserve">: denn ich </w:t>
      </w:r>
      <w:proofErr w:type="spellStart"/>
      <w:r>
        <w:t>wil</w:t>
      </w:r>
      <w:proofErr w:type="spellEnd"/>
      <w:r>
        <w:t xml:space="preserve"> das </w:t>
      </w:r>
      <w:proofErr w:type="spellStart"/>
      <w:r>
        <w:t>gefengnis</w:t>
      </w:r>
      <w:proofErr w:type="spellEnd"/>
      <w:r>
        <w:t xml:space="preserve"> Juda und das </w:t>
      </w:r>
      <w:proofErr w:type="spellStart"/>
      <w:r>
        <w:t>gefengnis</w:t>
      </w:r>
      <w:proofErr w:type="spellEnd"/>
      <w:r>
        <w:t xml:space="preserve"> Israel wenden / und </w:t>
      </w:r>
      <w:proofErr w:type="spellStart"/>
      <w:r>
        <w:t>wil</w:t>
      </w:r>
      <w:proofErr w:type="spellEnd"/>
      <w:r>
        <w:t xml:space="preserve"> sie </w:t>
      </w:r>
      <w:proofErr w:type="spellStart"/>
      <w:r>
        <w:t>bawen</w:t>
      </w:r>
      <w:proofErr w:type="spellEnd"/>
      <w:r>
        <w:t xml:space="preserve"> wie von </w:t>
      </w:r>
      <w:proofErr w:type="spellStart"/>
      <w:r>
        <w:t>anfang</w:t>
      </w:r>
      <w:proofErr w:type="spellEnd"/>
      <w:r>
        <w:t xml:space="preserve"> / und will sie reinigen von aller </w:t>
      </w:r>
      <w:proofErr w:type="spellStart"/>
      <w:r>
        <w:t>missethat</w:t>
      </w:r>
      <w:proofErr w:type="spellEnd"/>
      <w:r>
        <w:t xml:space="preserve"> / damit sie wider mich </w:t>
      </w:r>
      <w:proofErr w:type="spellStart"/>
      <w:r>
        <w:t>gesuendiget</w:t>
      </w:r>
      <w:proofErr w:type="spellEnd"/>
      <w:r>
        <w:t xml:space="preserve"> haben und </w:t>
      </w:r>
      <w:proofErr w:type="spellStart"/>
      <w:r>
        <w:t>ubertretten</w:t>
      </w:r>
      <w:proofErr w:type="spellEnd"/>
      <w:r>
        <w:t xml:space="preserve">) allen denen so nach dem </w:t>
      </w:r>
      <w:proofErr w:type="spellStart"/>
      <w:r>
        <w:t>gesetz</w:t>
      </w:r>
      <w:proofErr w:type="spellEnd"/>
      <w:r>
        <w:t xml:space="preserve"> mit dem Babylonischen </w:t>
      </w:r>
      <w:proofErr w:type="spellStart"/>
      <w:r>
        <w:t>gefengnis</w:t>
      </w:r>
      <w:proofErr w:type="spellEnd"/>
      <w:r>
        <w:t xml:space="preserve"> rechtlich </w:t>
      </w:r>
      <w:proofErr w:type="spellStart"/>
      <w:r>
        <w:t>geplaget</w:t>
      </w:r>
      <w:proofErr w:type="spellEnd"/>
      <w:r>
        <w:t xml:space="preserve"> sind / </w:t>
      </w:r>
      <w:proofErr w:type="spellStart"/>
      <w:r>
        <w:t>vergebung</w:t>
      </w:r>
      <w:proofErr w:type="spellEnd"/>
      <w:r>
        <w:t xml:space="preserve"> und </w:t>
      </w:r>
      <w:proofErr w:type="spellStart"/>
      <w:r>
        <w:t>erloesung</w:t>
      </w:r>
      <w:proofErr w:type="spellEnd"/>
      <w:r>
        <w:t xml:space="preserve"> </w:t>
      </w:r>
      <w:proofErr w:type="spellStart"/>
      <w:r>
        <w:t>gerechtickeit</w:t>
      </w:r>
      <w:proofErr w:type="spellEnd"/>
      <w:r>
        <w:t xml:space="preserve"> und </w:t>
      </w:r>
      <w:proofErr w:type="spellStart"/>
      <w:r>
        <w:t>seligkeit</w:t>
      </w:r>
      <w:proofErr w:type="spellEnd"/>
      <w:r>
        <w:t xml:space="preserve"> </w:t>
      </w:r>
      <w:proofErr w:type="spellStart"/>
      <w:r>
        <w:t>verheissen</w:t>
      </w:r>
      <w:proofErr w:type="spellEnd"/>
      <w:r>
        <w:t xml:space="preserve"> / wenn sie nur im </w:t>
      </w:r>
      <w:proofErr w:type="spellStart"/>
      <w:r>
        <w:t>gefengnis</w:t>
      </w:r>
      <w:proofErr w:type="spellEnd"/>
      <w:r>
        <w:t xml:space="preserve"> </w:t>
      </w:r>
      <w:proofErr w:type="spellStart"/>
      <w:r>
        <w:t>ire</w:t>
      </w:r>
      <w:proofErr w:type="spellEnd"/>
      <w:r>
        <w:t xml:space="preserve"> </w:t>
      </w:r>
      <w:proofErr w:type="spellStart"/>
      <w:r>
        <w:t>suend</w:t>
      </w:r>
      <w:proofErr w:type="spellEnd"/>
      <w:r>
        <w:t xml:space="preserve"> erkennen und beide </w:t>
      </w:r>
      <w:proofErr w:type="spellStart"/>
      <w:r>
        <w:t>vergebung</w:t>
      </w:r>
      <w:proofErr w:type="spellEnd"/>
      <w:r>
        <w:t xml:space="preserve"> und </w:t>
      </w:r>
      <w:proofErr w:type="spellStart"/>
      <w:r>
        <w:t>erloesung</w:t>
      </w:r>
      <w:proofErr w:type="spellEnd"/>
      <w:r>
        <w:t xml:space="preserve"> in Christo versprochen </w:t>
      </w:r>
      <w:proofErr w:type="spellStart"/>
      <w:r>
        <w:t>begeren</w:t>
      </w:r>
      <w:proofErr w:type="spellEnd"/>
      <w:r>
        <w:t xml:space="preserve"> / wie Daniel am </w:t>
      </w:r>
      <w:proofErr w:type="spellStart"/>
      <w:r>
        <w:t>neunden</w:t>
      </w:r>
      <w:proofErr w:type="spellEnd"/>
      <w:r>
        <w:t xml:space="preserve">: </w:t>
      </w:r>
      <w:proofErr w:type="spellStart"/>
      <w:r>
        <w:t>welchs</w:t>
      </w:r>
      <w:proofErr w:type="spellEnd"/>
      <w:r>
        <w:t xml:space="preserve"> hie Jeremia nennet bitten </w:t>
      </w:r>
      <w:proofErr w:type="spellStart"/>
      <w:r>
        <w:t>umb</w:t>
      </w:r>
      <w:proofErr w:type="spellEnd"/>
      <w:r>
        <w:t xml:space="preserve"> </w:t>
      </w:r>
      <w:proofErr w:type="spellStart"/>
      <w:r>
        <w:t>frid</w:t>
      </w:r>
      <w:proofErr w:type="spellEnd"/>
      <w:r>
        <w:t xml:space="preserve"> und </w:t>
      </w:r>
      <w:proofErr w:type="spellStart"/>
      <w:r>
        <w:t>trewe</w:t>
      </w:r>
      <w:proofErr w:type="spellEnd"/>
      <w:r>
        <w:t xml:space="preserve">. Nu </w:t>
      </w:r>
    </w:p>
    <w:p w14:paraId="41C12129" w14:textId="77777777" w:rsidR="005F223E" w:rsidRDefault="005F223E" w:rsidP="005F223E">
      <w:pPr>
        <w:pStyle w:val="berschrift3"/>
      </w:pPr>
      <w:r>
        <w:t xml:space="preserve">Wie man in aller Welt von der </w:t>
      </w:r>
      <w:proofErr w:type="spellStart"/>
      <w:r>
        <w:t>Erloesung</w:t>
      </w:r>
      <w:proofErr w:type="spellEnd"/>
      <w:r>
        <w:t xml:space="preserve"> durch Christum </w:t>
      </w:r>
      <w:proofErr w:type="spellStart"/>
      <w:r>
        <w:t>gescheen</w:t>
      </w:r>
      <w:proofErr w:type="spellEnd"/>
      <w:r>
        <w:t xml:space="preserve"> Predigen wird.</w:t>
      </w:r>
    </w:p>
    <w:p w14:paraId="292202EE" w14:textId="77777777" w:rsidR="005F223E" w:rsidRDefault="005F223E" w:rsidP="005F223E">
      <w:pPr>
        <w:pStyle w:val="StandardWeb"/>
      </w:pPr>
      <w:r>
        <w:t xml:space="preserve">Durch den </w:t>
      </w:r>
      <w:proofErr w:type="spellStart"/>
      <w:r>
        <w:t>froelichen</w:t>
      </w:r>
      <w:proofErr w:type="spellEnd"/>
      <w:r>
        <w:t xml:space="preserve"> </w:t>
      </w:r>
      <w:proofErr w:type="spellStart"/>
      <w:r>
        <w:t>namen</w:t>
      </w:r>
      <w:proofErr w:type="spellEnd"/>
      <w:r>
        <w:t xml:space="preserve"> </w:t>
      </w:r>
      <w:proofErr w:type="spellStart"/>
      <w:r>
        <w:t>rhum</w:t>
      </w:r>
      <w:proofErr w:type="spellEnd"/>
      <w:r>
        <w:t xml:space="preserve"> preis unter allen Heiden </w:t>
      </w:r>
      <w:proofErr w:type="spellStart"/>
      <w:r>
        <w:t>auff</w:t>
      </w:r>
      <w:proofErr w:type="spellEnd"/>
      <w:r>
        <w:t xml:space="preserve"> erden verstehe das lieblich Evangelium Gottes </w:t>
      </w:r>
      <w:proofErr w:type="spellStart"/>
      <w:r>
        <w:t>wort</w:t>
      </w:r>
      <w:proofErr w:type="spellEnd"/>
      <w:r>
        <w:t xml:space="preserve"> von Christo so prediget alle Gottes </w:t>
      </w:r>
      <w:proofErr w:type="spellStart"/>
      <w:r>
        <w:t>wolthaten</w:t>
      </w:r>
      <w:proofErr w:type="spellEnd"/>
      <w:r>
        <w:t xml:space="preserve"> in Christo erzeiget und alle </w:t>
      </w:r>
      <w:proofErr w:type="spellStart"/>
      <w:r>
        <w:t>glewbigen</w:t>
      </w:r>
      <w:proofErr w:type="spellEnd"/>
      <w:r>
        <w:t xml:space="preserve"> so </w:t>
      </w:r>
      <w:proofErr w:type="spellStart"/>
      <w:r>
        <w:t>erfrewet</w:t>
      </w:r>
      <w:proofErr w:type="spellEnd"/>
      <w:r>
        <w:t xml:space="preserve"> das sie sprechen / wie jene / er hat alles </w:t>
      </w:r>
      <w:proofErr w:type="spellStart"/>
      <w:r>
        <w:t>wolgemacht</w:t>
      </w:r>
      <w:proofErr w:type="spellEnd"/>
      <w:r>
        <w:t xml:space="preserve"> die Tauben </w:t>
      </w:r>
      <w:proofErr w:type="spellStart"/>
      <w:r>
        <w:t>hoeren</w:t>
      </w:r>
      <w:proofErr w:type="spellEnd"/>
      <w:r>
        <w:t xml:space="preserve"> und die Sprachenlosen reden. Daraus </w:t>
      </w:r>
      <w:proofErr w:type="spellStart"/>
      <w:r>
        <w:t>wol</w:t>
      </w:r>
      <w:proofErr w:type="spellEnd"/>
      <w:r>
        <w:t xml:space="preserve"> </w:t>
      </w:r>
      <w:proofErr w:type="spellStart"/>
      <w:r>
        <w:t>zuverstehen</w:t>
      </w:r>
      <w:proofErr w:type="spellEnd"/>
      <w:r>
        <w:t xml:space="preserve"> / das er mit </w:t>
      </w:r>
      <w:proofErr w:type="spellStart"/>
      <w:r>
        <w:t>disen</w:t>
      </w:r>
      <w:proofErr w:type="spellEnd"/>
      <w:r>
        <w:t xml:space="preserve"> </w:t>
      </w:r>
      <w:proofErr w:type="spellStart"/>
      <w:r>
        <w:t>wortten</w:t>
      </w:r>
      <w:proofErr w:type="spellEnd"/>
      <w:r>
        <w:t xml:space="preserve"> (wenn sie </w:t>
      </w:r>
      <w:proofErr w:type="spellStart"/>
      <w:r>
        <w:t>hoeren</w:t>
      </w:r>
      <w:proofErr w:type="spellEnd"/>
      <w:r>
        <w:t xml:space="preserve"> werden alle das </w:t>
      </w:r>
      <w:proofErr w:type="spellStart"/>
      <w:r>
        <w:t>gutte</w:t>
      </w:r>
      <w:proofErr w:type="spellEnd"/>
      <w:r>
        <w:t xml:space="preserve"> so ich </w:t>
      </w:r>
      <w:proofErr w:type="spellStart"/>
      <w:r>
        <w:t>inen</w:t>
      </w:r>
      <w:proofErr w:type="spellEnd"/>
      <w:r>
        <w:t xml:space="preserve"> thue / werden sie sich verwundern und entsetzen </w:t>
      </w:r>
      <w:proofErr w:type="spellStart"/>
      <w:r>
        <w:t>uber</w:t>
      </w:r>
      <w:proofErr w:type="spellEnd"/>
      <w:r>
        <w:t xml:space="preserve"> alle das </w:t>
      </w:r>
      <w:proofErr w:type="spellStart"/>
      <w:r>
        <w:t>gutt</w:t>
      </w:r>
      <w:proofErr w:type="spellEnd"/>
      <w:r>
        <w:t xml:space="preserve"> und </w:t>
      </w:r>
      <w:proofErr w:type="spellStart"/>
      <w:r>
        <w:t>uber</w:t>
      </w:r>
      <w:proofErr w:type="spellEnd"/>
      <w:r>
        <w:t xml:space="preserve"> alle den </w:t>
      </w:r>
      <w:proofErr w:type="spellStart"/>
      <w:r>
        <w:t>frid</w:t>
      </w:r>
      <w:proofErr w:type="spellEnd"/>
      <w:r>
        <w:t xml:space="preserve"> den ich </w:t>
      </w:r>
      <w:proofErr w:type="spellStart"/>
      <w:r>
        <w:t>inen</w:t>
      </w:r>
      <w:proofErr w:type="spellEnd"/>
      <w:r>
        <w:t xml:space="preserve"> geben </w:t>
      </w:r>
      <w:proofErr w:type="spellStart"/>
      <w:r>
        <w:t>wil</w:t>
      </w:r>
      <w:proofErr w:type="spellEnd"/>
      <w:r>
        <w:t xml:space="preserve">) die </w:t>
      </w:r>
      <w:proofErr w:type="spellStart"/>
      <w:r>
        <w:t>grosse</w:t>
      </w:r>
      <w:proofErr w:type="spellEnd"/>
      <w:r>
        <w:t xml:space="preserve"> </w:t>
      </w:r>
      <w:proofErr w:type="spellStart"/>
      <w:r>
        <w:t>krafft</w:t>
      </w:r>
      <w:proofErr w:type="spellEnd"/>
      <w:r>
        <w:t xml:space="preserve"> des Evangelii beschreiben / </w:t>
      </w:r>
      <w:proofErr w:type="spellStart"/>
      <w:r>
        <w:t>welchs</w:t>
      </w:r>
      <w:proofErr w:type="spellEnd"/>
      <w:r>
        <w:t xml:space="preserve"> alle die so da </w:t>
      </w:r>
      <w:proofErr w:type="spellStart"/>
      <w:r>
        <w:t>hoeren</w:t>
      </w:r>
      <w:proofErr w:type="spellEnd"/>
      <w:r>
        <w:t xml:space="preserve"> das sie durch Christum nicht alleine vom fluch des </w:t>
      </w:r>
      <w:proofErr w:type="spellStart"/>
      <w:r>
        <w:t>gesetzs</w:t>
      </w:r>
      <w:proofErr w:type="spellEnd"/>
      <w:r>
        <w:t xml:space="preserve"> </w:t>
      </w:r>
      <w:proofErr w:type="spellStart"/>
      <w:r>
        <w:t>nemlich</w:t>
      </w:r>
      <w:proofErr w:type="spellEnd"/>
      <w:r>
        <w:t xml:space="preserve"> von </w:t>
      </w:r>
      <w:proofErr w:type="spellStart"/>
      <w:r>
        <w:t>suend</w:t>
      </w:r>
      <w:proofErr w:type="spellEnd"/>
      <w:r>
        <w:t xml:space="preserve"> </w:t>
      </w:r>
      <w:proofErr w:type="spellStart"/>
      <w:r>
        <w:t>Teuffel</w:t>
      </w:r>
      <w:proofErr w:type="spellEnd"/>
      <w:r>
        <w:t xml:space="preserve"> Tod Hell </w:t>
      </w:r>
      <w:proofErr w:type="spellStart"/>
      <w:r>
        <w:t>erloest</w:t>
      </w:r>
      <w:proofErr w:type="spellEnd"/>
      <w:r>
        <w:t xml:space="preserve"> seien / sondern auch gerecht von Gott </w:t>
      </w:r>
      <w:proofErr w:type="spellStart"/>
      <w:r>
        <w:t>geacht</w:t>
      </w:r>
      <w:proofErr w:type="spellEnd"/>
      <w:r>
        <w:t xml:space="preserve"> </w:t>
      </w:r>
      <w:proofErr w:type="spellStart"/>
      <w:r>
        <w:t>kinder</w:t>
      </w:r>
      <w:proofErr w:type="spellEnd"/>
      <w:r>
        <w:t xml:space="preserve"> und erben Gottes werden durch den </w:t>
      </w:r>
      <w:proofErr w:type="spellStart"/>
      <w:r>
        <w:t>blossen</w:t>
      </w:r>
      <w:proofErr w:type="spellEnd"/>
      <w:r>
        <w:t xml:space="preserve"> </w:t>
      </w:r>
      <w:proofErr w:type="spellStart"/>
      <w:r>
        <w:t>glawben</w:t>
      </w:r>
      <w:proofErr w:type="spellEnd"/>
      <w:r>
        <w:t xml:space="preserve"> an Christum in </w:t>
      </w:r>
      <w:proofErr w:type="spellStart"/>
      <w:r>
        <w:t>Gottlichen</w:t>
      </w:r>
      <w:proofErr w:type="spellEnd"/>
      <w:r>
        <w:t xml:space="preserve"> </w:t>
      </w:r>
      <w:proofErr w:type="spellStart"/>
      <w:r>
        <w:t>verheissungen</w:t>
      </w:r>
      <w:proofErr w:type="spellEnd"/>
      <w:r>
        <w:t xml:space="preserve"> </w:t>
      </w:r>
      <w:proofErr w:type="spellStart"/>
      <w:r>
        <w:t>gegruendet</w:t>
      </w:r>
      <w:proofErr w:type="spellEnd"/>
      <w:r>
        <w:t xml:space="preserve"> / </w:t>
      </w:r>
      <w:proofErr w:type="spellStart"/>
      <w:r>
        <w:t>seer</w:t>
      </w:r>
      <w:proofErr w:type="spellEnd"/>
      <w:r>
        <w:t xml:space="preserve"> hoch </w:t>
      </w:r>
      <w:proofErr w:type="spellStart"/>
      <w:r>
        <w:t>erfrewet</w:t>
      </w:r>
      <w:proofErr w:type="spellEnd"/>
      <w:r>
        <w:t xml:space="preserve"> im gewissen zu </w:t>
      </w:r>
      <w:proofErr w:type="spellStart"/>
      <w:r>
        <w:t>friden</w:t>
      </w:r>
      <w:proofErr w:type="spellEnd"/>
      <w:r>
        <w:t xml:space="preserve"> macht mit Gott und singen macht wie Sacharia und Maria da sie </w:t>
      </w:r>
      <w:proofErr w:type="spellStart"/>
      <w:r>
        <w:t>fur</w:t>
      </w:r>
      <w:proofErr w:type="spellEnd"/>
      <w:r>
        <w:t xml:space="preserve"> </w:t>
      </w:r>
      <w:proofErr w:type="spellStart"/>
      <w:r>
        <w:t>grossem</w:t>
      </w:r>
      <w:proofErr w:type="spellEnd"/>
      <w:r>
        <w:t xml:space="preserve"> wunder </w:t>
      </w:r>
      <w:proofErr w:type="spellStart"/>
      <w:r>
        <w:t>uber</w:t>
      </w:r>
      <w:proofErr w:type="spellEnd"/>
      <w:r>
        <w:t xml:space="preserve"> alle </w:t>
      </w:r>
      <w:proofErr w:type="spellStart"/>
      <w:r>
        <w:t>wolthaten</w:t>
      </w:r>
      <w:proofErr w:type="spellEnd"/>
      <w:r>
        <w:t xml:space="preserve"> Gottes erzeiget in Christo das Benedictus und Magnificat </w:t>
      </w:r>
      <w:proofErr w:type="spellStart"/>
      <w:r>
        <w:t>sungen</w:t>
      </w:r>
      <w:proofErr w:type="spellEnd"/>
      <w:r>
        <w:t xml:space="preserve">.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worten (und das </w:t>
      </w:r>
      <w:proofErr w:type="spellStart"/>
      <w:r>
        <w:t>sol</w:t>
      </w:r>
      <w:proofErr w:type="spellEnd"/>
      <w:r>
        <w:t xml:space="preserve"> mir ein </w:t>
      </w:r>
      <w:proofErr w:type="spellStart"/>
      <w:r>
        <w:t>froelicher</w:t>
      </w:r>
      <w:proofErr w:type="spellEnd"/>
      <w:r>
        <w:t xml:space="preserve"> </w:t>
      </w:r>
      <w:proofErr w:type="spellStart"/>
      <w:r>
        <w:t>name</w:t>
      </w:r>
      <w:proofErr w:type="spellEnd"/>
      <w:r>
        <w:t xml:space="preserve"> </w:t>
      </w:r>
      <w:proofErr w:type="spellStart"/>
      <w:r>
        <w:t>rhum</w:t>
      </w:r>
      <w:proofErr w:type="spellEnd"/>
      <w:r>
        <w:t xml:space="preserve"> und preis sein unter allen Heiden </w:t>
      </w:r>
      <w:proofErr w:type="spellStart"/>
      <w:r>
        <w:t>auff</w:t>
      </w:r>
      <w:proofErr w:type="spellEnd"/>
      <w:r>
        <w:t xml:space="preserve"> erden / wenn sie </w:t>
      </w:r>
      <w:proofErr w:type="spellStart"/>
      <w:r>
        <w:t>hoeren</w:t>
      </w:r>
      <w:proofErr w:type="spellEnd"/>
      <w:r>
        <w:t xml:space="preserve"> werden alle das </w:t>
      </w:r>
      <w:proofErr w:type="spellStart"/>
      <w:r>
        <w:t>gutte</w:t>
      </w:r>
      <w:proofErr w:type="spellEnd"/>
      <w:r>
        <w:t xml:space="preserve"> so ich </w:t>
      </w:r>
      <w:proofErr w:type="spellStart"/>
      <w:r>
        <w:t>inen</w:t>
      </w:r>
      <w:proofErr w:type="spellEnd"/>
      <w:r>
        <w:t xml:space="preserve"> thue / und werden sich entsetzen und verwundern </w:t>
      </w:r>
      <w:proofErr w:type="spellStart"/>
      <w:r>
        <w:t>uber</w:t>
      </w:r>
      <w:proofErr w:type="spellEnd"/>
      <w:r>
        <w:t xml:space="preserve"> alle das </w:t>
      </w:r>
      <w:proofErr w:type="spellStart"/>
      <w:r>
        <w:t>gutt</w:t>
      </w:r>
      <w:proofErr w:type="spellEnd"/>
      <w:r>
        <w:t xml:space="preserve"> und </w:t>
      </w:r>
      <w:proofErr w:type="spellStart"/>
      <w:r>
        <w:t>uber</w:t>
      </w:r>
      <w:proofErr w:type="spellEnd"/>
      <w:r>
        <w:t xml:space="preserve"> alle den </w:t>
      </w:r>
      <w:proofErr w:type="spellStart"/>
      <w:r>
        <w:t>friden</w:t>
      </w:r>
      <w:proofErr w:type="spellEnd"/>
      <w:r>
        <w:t xml:space="preserve"> den ich </w:t>
      </w:r>
      <w:proofErr w:type="spellStart"/>
      <w:r>
        <w:t>inen</w:t>
      </w:r>
      <w:proofErr w:type="spellEnd"/>
      <w:r>
        <w:t xml:space="preserve"> geben </w:t>
      </w:r>
      <w:proofErr w:type="spellStart"/>
      <w:r>
        <w:t>wil</w:t>
      </w:r>
      <w:proofErr w:type="spellEnd"/>
      <w:r>
        <w:t xml:space="preserve">) nichts anders weissagen / denn sobald Christus die Juden und Heiden vom geistlichen </w:t>
      </w:r>
      <w:proofErr w:type="spellStart"/>
      <w:r>
        <w:t>gefengnis</w:t>
      </w:r>
      <w:proofErr w:type="spellEnd"/>
      <w:r>
        <w:t xml:space="preserve"> der </w:t>
      </w:r>
      <w:proofErr w:type="spellStart"/>
      <w:r>
        <w:t>suenden</w:t>
      </w:r>
      <w:proofErr w:type="spellEnd"/>
      <w:r>
        <w:t xml:space="preserve"> und des Todes </w:t>
      </w:r>
      <w:proofErr w:type="spellStart"/>
      <w:r>
        <w:t>erloeset</w:t>
      </w:r>
      <w:proofErr w:type="spellEnd"/>
      <w:r>
        <w:t xml:space="preserve"> habe durch sein leiden und nach seiner </w:t>
      </w:r>
      <w:proofErr w:type="spellStart"/>
      <w:r>
        <w:t>Aufferstehung</w:t>
      </w:r>
      <w:proofErr w:type="spellEnd"/>
      <w:r>
        <w:t xml:space="preserve"> in aller </w:t>
      </w:r>
      <w:proofErr w:type="spellStart"/>
      <w:r>
        <w:t>welt</w:t>
      </w:r>
      <w:proofErr w:type="spellEnd"/>
      <w:r>
        <w:t xml:space="preserve"> solche </w:t>
      </w:r>
      <w:proofErr w:type="spellStart"/>
      <w:r>
        <w:t>erloesung</w:t>
      </w:r>
      <w:proofErr w:type="spellEnd"/>
      <w:r>
        <w:t xml:space="preserve"> predigen lassen werde / so werden alle </w:t>
      </w:r>
      <w:proofErr w:type="spellStart"/>
      <w:r>
        <w:t>glewbigen</w:t>
      </w:r>
      <w:proofErr w:type="spellEnd"/>
      <w:r>
        <w:t xml:space="preserve"> sich </w:t>
      </w:r>
      <w:proofErr w:type="spellStart"/>
      <w:r>
        <w:t>uberaus</w:t>
      </w:r>
      <w:proofErr w:type="spellEnd"/>
      <w:r>
        <w:t xml:space="preserve"> </w:t>
      </w:r>
      <w:proofErr w:type="spellStart"/>
      <w:r>
        <w:t>daruber</w:t>
      </w:r>
      <w:proofErr w:type="spellEnd"/>
      <w:r>
        <w:t xml:space="preserve"> verwundern das </w:t>
      </w:r>
      <w:proofErr w:type="spellStart"/>
      <w:r>
        <w:t>gott</w:t>
      </w:r>
      <w:proofErr w:type="spellEnd"/>
      <w:r>
        <w:t xml:space="preserve"> viel lieber in Christo nach dem Evangelio unser </w:t>
      </w:r>
      <w:proofErr w:type="spellStart"/>
      <w:r>
        <w:t>vatter</w:t>
      </w:r>
      <w:proofErr w:type="spellEnd"/>
      <w:r>
        <w:t xml:space="preserve"> / denn nach dem </w:t>
      </w:r>
      <w:proofErr w:type="spellStart"/>
      <w:r>
        <w:t>gesetz</w:t>
      </w:r>
      <w:proofErr w:type="spellEnd"/>
      <w:r>
        <w:t xml:space="preserve"> unser </w:t>
      </w:r>
      <w:proofErr w:type="spellStart"/>
      <w:r>
        <w:t>richter</w:t>
      </w:r>
      <w:proofErr w:type="spellEnd"/>
      <w:r>
        <w:t xml:space="preserve"> sein </w:t>
      </w:r>
      <w:proofErr w:type="spellStart"/>
      <w:r>
        <w:t>wil</w:t>
      </w:r>
      <w:proofErr w:type="spellEnd"/>
      <w:r>
        <w:t xml:space="preserve"> / und davon singen und sagen / wie </w:t>
      </w:r>
      <w:proofErr w:type="spellStart"/>
      <w:r>
        <w:t>Psal</w:t>
      </w:r>
      <w:proofErr w:type="spellEnd"/>
      <w:r>
        <w:t xml:space="preserve">. 120. weissaget und singet in aller heiligen </w:t>
      </w:r>
      <w:proofErr w:type="spellStart"/>
      <w:r>
        <w:t>namen</w:t>
      </w:r>
      <w:proofErr w:type="spellEnd"/>
      <w:r>
        <w:t xml:space="preserve"> / wenn der Herr das </w:t>
      </w:r>
      <w:proofErr w:type="spellStart"/>
      <w:r>
        <w:t>gefengnis</w:t>
      </w:r>
      <w:proofErr w:type="spellEnd"/>
      <w:r>
        <w:t xml:space="preserve"> Zion wenden wird so werden wir gleich wie die </w:t>
      </w:r>
      <w:proofErr w:type="spellStart"/>
      <w:r>
        <w:t>trewmende</w:t>
      </w:r>
      <w:proofErr w:type="spellEnd"/>
      <w:r>
        <w:t xml:space="preserve"> / denn wird unser </w:t>
      </w:r>
      <w:proofErr w:type="spellStart"/>
      <w:r>
        <w:t>zunge</w:t>
      </w:r>
      <w:proofErr w:type="spellEnd"/>
      <w:r>
        <w:t xml:space="preserve"> </w:t>
      </w:r>
      <w:proofErr w:type="spellStart"/>
      <w:r>
        <w:t>vol</w:t>
      </w:r>
      <w:proofErr w:type="spellEnd"/>
      <w:r>
        <w:t xml:space="preserve"> </w:t>
      </w:r>
      <w:proofErr w:type="spellStart"/>
      <w:r>
        <w:t>rhumes</w:t>
      </w:r>
      <w:proofErr w:type="spellEnd"/>
      <w:r>
        <w:t xml:space="preserve"> sein und unser </w:t>
      </w:r>
      <w:proofErr w:type="spellStart"/>
      <w:r>
        <w:t>mund</w:t>
      </w:r>
      <w:proofErr w:type="spellEnd"/>
      <w:r>
        <w:t xml:space="preserve"> </w:t>
      </w:r>
      <w:proofErr w:type="spellStart"/>
      <w:r>
        <w:t>frolocken</w:t>
      </w:r>
      <w:proofErr w:type="spellEnd"/>
      <w:r>
        <w:t xml:space="preserve"> / denn wird man unter den Heiden sagen der Herr hat </w:t>
      </w:r>
      <w:proofErr w:type="spellStart"/>
      <w:r>
        <w:t>grosses</w:t>
      </w:r>
      <w:proofErr w:type="spellEnd"/>
      <w:r>
        <w:t xml:space="preserve"> an </w:t>
      </w:r>
      <w:proofErr w:type="spellStart"/>
      <w:r>
        <w:t>inen</w:t>
      </w:r>
      <w:proofErr w:type="spellEnd"/>
      <w:r>
        <w:t xml:space="preserve"> gethan / der Herr hat </w:t>
      </w:r>
      <w:proofErr w:type="spellStart"/>
      <w:r>
        <w:t>grosses</w:t>
      </w:r>
      <w:proofErr w:type="spellEnd"/>
      <w:r>
        <w:t xml:space="preserve"> an uns gethan / des sind wir </w:t>
      </w:r>
      <w:proofErr w:type="spellStart"/>
      <w:r>
        <w:t>fro</w:t>
      </w:r>
      <w:proofErr w:type="spellEnd"/>
      <w:r>
        <w:t xml:space="preserve">: Nu: </w:t>
      </w:r>
    </w:p>
    <w:p w14:paraId="18D7208E" w14:textId="77777777" w:rsidR="005F223E" w:rsidRDefault="005F223E" w:rsidP="005F223E">
      <w:pPr>
        <w:pStyle w:val="berschrift3"/>
      </w:pPr>
      <w:r>
        <w:t xml:space="preserve">Wie der </w:t>
      </w:r>
      <w:proofErr w:type="spellStart"/>
      <w:r>
        <w:t>Erloeser</w:t>
      </w:r>
      <w:proofErr w:type="spellEnd"/>
      <w:r>
        <w:t xml:space="preserve"> das </w:t>
      </w:r>
      <w:proofErr w:type="spellStart"/>
      <w:r>
        <w:t>wueste</w:t>
      </w:r>
      <w:proofErr w:type="spellEnd"/>
      <w:r>
        <w:t xml:space="preserve"> </w:t>
      </w:r>
      <w:proofErr w:type="spellStart"/>
      <w:r>
        <w:t>widerbawen</w:t>
      </w:r>
      <w:proofErr w:type="spellEnd"/>
      <w:r>
        <w:t xml:space="preserve"> </w:t>
      </w:r>
      <w:proofErr w:type="spellStart"/>
      <w:r>
        <w:t>wil</w:t>
      </w:r>
      <w:proofErr w:type="spellEnd"/>
      <w:r>
        <w:t>.</w:t>
      </w:r>
    </w:p>
    <w:p w14:paraId="1008B4FD" w14:textId="77777777" w:rsidR="005F223E" w:rsidRDefault="005F223E" w:rsidP="005F223E">
      <w:pPr>
        <w:pStyle w:val="StandardWeb"/>
      </w:pPr>
      <w:proofErr w:type="spellStart"/>
      <w:r>
        <w:t>Wueste</w:t>
      </w:r>
      <w:proofErr w:type="spellEnd"/>
      <w:r>
        <w:t xml:space="preserve"> sein / </w:t>
      </w:r>
      <w:proofErr w:type="spellStart"/>
      <w:r>
        <w:t>heist</w:t>
      </w:r>
      <w:proofErr w:type="spellEnd"/>
      <w:r>
        <w:t xml:space="preserve"> nicht alleine leiblich durch die Babylonier sondern auch geistlich durch Falsche Propheten </w:t>
      </w:r>
      <w:proofErr w:type="spellStart"/>
      <w:r>
        <w:t>verstoeret</w:t>
      </w:r>
      <w:proofErr w:type="spellEnd"/>
      <w:r>
        <w:t xml:space="preserve"> sein. </w:t>
      </w:r>
      <w:proofErr w:type="spellStart"/>
      <w:r>
        <w:t>Widerumb</w:t>
      </w:r>
      <w:proofErr w:type="spellEnd"/>
      <w:r>
        <w:t xml:space="preserve"> </w:t>
      </w:r>
      <w:proofErr w:type="spellStart"/>
      <w:r>
        <w:t>hoeren</w:t>
      </w:r>
      <w:proofErr w:type="spellEnd"/>
      <w:r>
        <w:t xml:space="preserve"> </w:t>
      </w:r>
      <w:proofErr w:type="spellStart"/>
      <w:r>
        <w:t>geschreie</w:t>
      </w:r>
      <w:proofErr w:type="spellEnd"/>
      <w:r>
        <w:t xml:space="preserve"> von </w:t>
      </w:r>
      <w:proofErr w:type="spellStart"/>
      <w:r>
        <w:t>freuden</w:t>
      </w:r>
      <w:proofErr w:type="spellEnd"/>
      <w:r>
        <w:t xml:space="preserve"> und </w:t>
      </w:r>
      <w:proofErr w:type="spellStart"/>
      <w:r>
        <w:t>wonne</w:t>
      </w:r>
      <w:proofErr w:type="spellEnd"/>
      <w:r>
        <w:t xml:space="preserve"> die </w:t>
      </w:r>
      <w:proofErr w:type="spellStart"/>
      <w:r>
        <w:t>stim</w:t>
      </w:r>
      <w:proofErr w:type="spellEnd"/>
      <w:r>
        <w:t xml:space="preserve"> des </w:t>
      </w:r>
      <w:proofErr w:type="spellStart"/>
      <w:r>
        <w:t>Breutigams</w:t>
      </w:r>
      <w:proofErr w:type="spellEnd"/>
      <w:r>
        <w:t xml:space="preserve"> und der Braut / und die </w:t>
      </w:r>
      <w:proofErr w:type="spellStart"/>
      <w:r>
        <w:t>stim</w:t>
      </w:r>
      <w:proofErr w:type="spellEnd"/>
      <w:r>
        <w:t xml:space="preserve"> </w:t>
      </w:r>
      <w:proofErr w:type="spellStart"/>
      <w:r>
        <w:t>dere</w:t>
      </w:r>
      <w:proofErr w:type="spellEnd"/>
      <w:r>
        <w:t xml:space="preserve"> die da sagen </w:t>
      </w:r>
      <w:proofErr w:type="spellStart"/>
      <w:r>
        <w:t>danckt</w:t>
      </w:r>
      <w:proofErr w:type="spellEnd"/>
      <w:r>
        <w:t xml:space="preserve"> dem </w:t>
      </w:r>
      <w:proofErr w:type="spellStart"/>
      <w:r>
        <w:t>Hern</w:t>
      </w:r>
      <w:proofErr w:type="spellEnd"/>
      <w:r>
        <w:t xml:space="preserve"> Zebaoth / </w:t>
      </w:r>
      <w:proofErr w:type="spellStart"/>
      <w:r>
        <w:t>heist</w:t>
      </w:r>
      <w:proofErr w:type="spellEnd"/>
      <w:r>
        <w:t xml:space="preserve"> / nach der Babylonischen </w:t>
      </w:r>
      <w:proofErr w:type="spellStart"/>
      <w:r>
        <w:t>gefengnis</w:t>
      </w:r>
      <w:proofErr w:type="spellEnd"/>
      <w:r>
        <w:t xml:space="preserve"> </w:t>
      </w:r>
      <w:proofErr w:type="spellStart"/>
      <w:r>
        <w:t>widerumb</w:t>
      </w:r>
      <w:proofErr w:type="spellEnd"/>
      <w:r>
        <w:t xml:space="preserve"> angerichtet werden beide weltlich </w:t>
      </w:r>
      <w:proofErr w:type="spellStart"/>
      <w:r>
        <w:t>regiment</w:t>
      </w:r>
      <w:proofErr w:type="spellEnd"/>
      <w:r>
        <w:t xml:space="preserve"> und geistlich Priesterthum: wie </w:t>
      </w:r>
      <w:proofErr w:type="spellStart"/>
      <w:r>
        <w:t>geschach</w:t>
      </w:r>
      <w:proofErr w:type="spellEnd"/>
      <w:r>
        <w:t xml:space="preserve"> durch </w:t>
      </w:r>
      <w:proofErr w:type="spellStart"/>
      <w:r>
        <w:t>Serubabel</w:t>
      </w:r>
      <w:proofErr w:type="spellEnd"/>
      <w:r>
        <w:t xml:space="preserve"> </w:t>
      </w:r>
      <w:proofErr w:type="spellStart"/>
      <w:r>
        <w:t>unn</w:t>
      </w:r>
      <w:proofErr w:type="spellEnd"/>
      <w:r>
        <w:t xml:space="preserve"> Josua / als </w:t>
      </w:r>
      <w:proofErr w:type="spellStart"/>
      <w:r>
        <w:t>Hagai</w:t>
      </w:r>
      <w:proofErr w:type="spellEnd"/>
      <w:r>
        <w:t xml:space="preserve"> und Sacharia schreiben.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spricht der Herr / an </w:t>
      </w:r>
      <w:proofErr w:type="spellStart"/>
      <w:r>
        <w:t>disem</w:t>
      </w:r>
      <w:proofErr w:type="spellEnd"/>
      <w:r>
        <w:t xml:space="preserve"> </w:t>
      </w:r>
      <w:proofErr w:type="spellStart"/>
      <w:r>
        <w:t>ort</w:t>
      </w:r>
      <w:proofErr w:type="spellEnd"/>
      <w:r>
        <w:t xml:space="preserve"> davon </w:t>
      </w:r>
      <w:proofErr w:type="spellStart"/>
      <w:r>
        <w:t>ir</w:t>
      </w:r>
      <w:proofErr w:type="spellEnd"/>
      <w:r>
        <w:t xml:space="preserve"> saget / es ist </w:t>
      </w:r>
      <w:proofErr w:type="spellStart"/>
      <w:r>
        <w:t>wueste</w:t>
      </w:r>
      <w:proofErr w:type="spellEnd"/>
      <w:r>
        <w:t xml:space="preserve"> weil weder </w:t>
      </w:r>
      <w:proofErr w:type="spellStart"/>
      <w:r>
        <w:t>leutte</w:t>
      </w:r>
      <w:proofErr w:type="spellEnd"/>
      <w:r>
        <w:t xml:space="preserve"> noch </w:t>
      </w:r>
      <w:proofErr w:type="spellStart"/>
      <w:r>
        <w:t>vieh</w:t>
      </w:r>
      <w:proofErr w:type="spellEnd"/>
      <w:r>
        <w:t xml:space="preserve"> in den Stetten Juda und </w:t>
      </w:r>
      <w:proofErr w:type="spellStart"/>
      <w:r>
        <w:t>auff</w:t>
      </w:r>
      <w:proofErr w:type="spellEnd"/>
      <w:r>
        <w:t xml:space="preserve"> den </w:t>
      </w:r>
      <w:proofErr w:type="spellStart"/>
      <w:r>
        <w:t>gassen</w:t>
      </w:r>
      <w:proofErr w:type="spellEnd"/>
      <w:r>
        <w:t xml:space="preserve"> Jerusalem bleiben / die so </w:t>
      </w:r>
      <w:proofErr w:type="spellStart"/>
      <w:r>
        <w:t>verwuestet</w:t>
      </w:r>
      <w:proofErr w:type="spellEnd"/>
      <w:r>
        <w:t xml:space="preserve"> sind das weder </w:t>
      </w:r>
      <w:proofErr w:type="spellStart"/>
      <w:r>
        <w:t>leute</w:t>
      </w:r>
      <w:proofErr w:type="spellEnd"/>
      <w:r>
        <w:t xml:space="preserve"> noch </w:t>
      </w:r>
      <w:proofErr w:type="spellStart"/>
      <w:r>
        <w:t>burger</w:t>
      </w:r>
      <w:proofErr w:type="spellEnd"/>
      <w:r>
        <w:t xml:space="preserve"> noch </w:t>
      </w:r>
      <w:proofErr w:type="spellStart"/>
      <w:r>
        <w:t>vieh</w:t>
      </w:r>
      <w:proofErr w:type="spellEnd"/>
      <w:r>
        <w:t xml:space="preserve"> drinnen ist / wird man dennoch </w:t>
      </w:r>
      <w:proofErr w:type="spellStart"/>
      <w:r>
        <w:t>widerumb</w:t>
      </w:r>
      <w:proofErr w:type="spellEnd"/>
      <w:r>
        <w:t xml:space="preserve"> </w:t>
      </w:r>
      <w:proofErr w:type="spellStart"/>
      <w:r>
        <w:t>hoeren</w:t>
      </w:r>
      <w:proofErr w:type="spellEnd"/>
      <w:r>
        <w:t xml:space="preserve"> </w:t>
      </w:r>
      <w:proofErr w:type="spellStart"/>
      <w:r>
        <w:t>geschreie</w:t>
      </w:r>
      <w:proofErr w:type="spellEnd"/>
      <w:r>
        <w:t xml:space="preserve"> von </w:t>
      </w:r>
      <w:proofErr w:type="spellStart"/>
      <w:r>
        <w:t>freuden</w:t>
      </w:r>
      <w:proofErr w:type="spellEnd"/>
      <w:r>
        <w:t xml:space="preserve"> und </w:t>
      </w:r>
      <w:proofErr w:type="spellStart"/>
      <w:r>
        <w:t>wonne</w:t>
      </w:r>
      <w:proofErr w:type="spellEnd"/>
      <w:r>
        <w:t xml:space="preserve"> die </w:t>
      </w:r>
      <w:proofErr w:type="spellStart"/>
      <w:r>
        <w:t>stim</w:t>
      </w:r>
      <w:proofErr w:type="spellEnd"/>
      <w:r>
        <w:t xml:space="preserve"> des </w:t>
      </w:r>
      <w:proofErr w:type="spellStart"/>
      <w:r>
        <w:t>Breutgams</w:t>
      </w:r>
      <w:proofErr w:type="spellEnd"/>
      <w:r>
        <w:t xml:space="preserve"> und der Braut und die </w:t>
      </w:r>
      <w:proofErr w:type="spellStart"/>
      <w:r>
        <w:t>stim</w:t>
      </w:r>
      <w:proofErr w:type="spellEnd"/>
      <w:r>
        <w:t xml:space="preserve"> </w:t>
      </w:r>
      <w:proofErr w:type="spellStart"/>
      <w:r>
        <w:t>dere</w:t>
      </w:r>
      <w:proofErr w:type="spellEnd"/>
      <w:r>
        <w:t xml:space="preserve"> so das sagen </w:t>
      </w:r>
      <w:proofErr w:type="spellStart"/>
      <w:r>
        <w:t>danckt</w:t>
      </w:r>
      <w:proofErr w:type="spellEnd"/>
      <w:r>
        <w:t xml:space="preserve"> dem </w:t>
      </w:r>
      <w:proofErr w:type="spellStart"/>
      <w:r>
        <w:t>Hern</w:t>
      </w:r>
      <w:proofErr w:type="spellEnd"/>
      <w:r>
        <w:t xml:space="preserve"> Zebaoth das er so </w:t>
      </w:r>
      <w:proofErr w:type="spellStart"/>
      <w:r>
        <w:t>gnedig</w:t>
      </w:r>
      <w:proofErr w:type="spellEnd"/>
      <w:r>
        <w:t xml:space="preserve"> ist und thut </w:t>
      </w:r>
      <w:proofErr w:type="spellStart"/>
      <w:r>
        <w:t>imerdar</w:t>
      </w:r>
      <w:proofErr w:type="spellEnd"/>
      <w:r>
        <w:t xml:space="preserve"> </w:t>
      </w:r>
      <w:proofErr w:type="spellStart"/>
      <w:r>
        <w:t>guttes</w:t>
      </w:r>
      <w:proofErr w:type="spellEnd"/>
      <w:r>
        <w:t xml:space="preserve"> und </w:t>
      </w:r>
      <w:proofErr w:type="spellStart"/>
      <w:r>
        <w:t>dere</w:t>
      </w:r>
      <w:proofErr w:type="spellEnd"/>
      <w:r>
        <w:t xml:space="preserve"> so da </w:t>
      </w:r>
      <w:proofErr w:type="spellStart"/>
      <w:r>
        <w:t>danckopffer</w:t>
      </w:r>
      <w:proofErr w:type="spellEnd"/>
      <w:r>
        <w:t xml:space="preserve"> bringen zum hause des </w:t>
      </w:r>
      <w:proofErr w:type="spellStart"/>
      <w:r>
        <w:t>Hern</w:t>
      </w:r>
      <w:proofErr w:type="spellEnd"/>
      <w:r>
        <w:t xml:space="preserve">: denn ich </w:t>
      </w:r>
      <w:proofErr w:type="spellStart"/>
      <w:r>
        <w:t>wil</w:t>
      </w:r>
      <w:proofErr w:type="spellEnd"/>
      <w:r>
        <w:t xml:space="preserve"> des Landes </w:t>
      </w:r>
      <w:proofErr w:type="spellStart"/>
      <w:r>
        <w:t>gefengnis</w:t>
      </w:r>
      <w:proofErr w:type="spellEnd"/>
      <w:r>
        <w:t xml:space="preserve"> wenden / wie von </w:t>
      </w:r>
      <w:proofErr w:type="spellStart"/>
      <w:r>
        <w:t>anfang</w:t>
      </w:r>
      <w:proofErr w:type="spellEnd"/>
      <w:r>
        <w:t xml:space="preserve"> spricht der Herr) </w:t>
      </w:r>
      <w:proofErr w:type="spellStart"/>
      <w:r>
        <w:t>verheissen</w:t>
      </w:r>
      <w:proofErr w:type="spellEnd"/>
      <w:r>
        <w:t xml:space="preserve"> / das er nicht alleine das leibliche Jerusalem das gar </w:t>
      </w:r>
      <w:proofErr w:type="spellStart"/>
      <w:r>
        <w:t>verstoeret</w:t>
      </w:r>
      <w:proofErr w:type="spellEnd"/>
      <w:r>
        <w:t xml:space="preserve"> war durch die Babylonier wideranrichten wolle / als Esra schreibet das </w:t>
      </w:r>
      <w:proofErr w:type="spellStart"/>
      <w:r>
        <w:t>gescheen</w:t>
      </w:r>
      <w:proofErr w:type="spellEnd"/>
      <w:r>
        <w:t xml:space="preserve"> / </w:t>
      </w:r>
      <w:proofErr w:type="spellStart"/>
      <w:r>
        <w:t>sondren</w:t>
      </w:r>
      <w:proofErr w:type="spellEnd"/>
      <w:r>
        <w:t xml:space="preserve"> auch das geistliche Jerusalem von </w:t>
      </w:r>
      <w:proofErr w:type="spellStart"/>
      <w:r>
        <w:t>falschenlerern</w:t>
      </w:r>
      <w:proofErr w:type="spellEnd"/>
      <w:r>
        <w:t xml:space="preserve"> </w:t>
      </w:r>
      <w:proofErr w:type="spellStart"/>
      <w:r>
        <w:t>verwuestet</w:t>
      </w:r>
      <w:proofErr w:type="spellEnd"/>
      <w:r>
        <w:t xml:space="preserve"> durchs Evangelion Christi </w:t>
      </w:r>
      <w:proofErr w:type="spellStart"/>
      <w:r>
        <w:t>widerauffrichten</w:t>
      </w:r>
      <w:proofErr w:type="spellEnd"/>
      <w:r>
        <w:t xml:space="preserve"> wolle / nach der </w:t>
      </w:r>
      <w:proofErr w:type="spellStart"/>
      <w:r>
        <w:t>weissagung</w:t>
      </w:r>
      <w:proofErr w:type="spellEnd"/>
      <w:r>
        <w:t xml:space="preserve"> Amos 9. von der zerfallen </w:t>
      </w:r>
      <w:proofErr w:type="spellStart"/>
      <w:r>
        <w:t>huetten</w:t>
      </w:r>
      <w:proofErr w:type="spellEnd"/>
      <w:r>
        <w:t xml:space="preserve"> Davids / als denn </w:t>
      </w:r>
      <w:proofErr w:type="spellStart"/>
      <w:r>
        <w:t>gescheen</w:t>
      </w:r>
      <w:proofErr w:type="spellEnd"/>
      <w:r>
        <w:t xml:space="preserve"> </w:t>
      </w:r>
      <w:proofErr w:type="spellStart"/>
      <w:r>
        <w:t>Acto</w:t>
      </w:r>
      <w:proofErr w:type="spellEnd"/>
      <w:r>
        <w:t xml:space="preserve">. 15. Nu </w:t>
      </w:r>
    </w:p>
    <w:p w14:paraId="391419BD" w14:textId="77777777" w:rsidR="005F223E" w:rsidRDefault="005F223E" w:rsidP="005F223E">
      <w:pPr>
        <w:pStyle w:val="berschrift3"/>
      </w:pPr>
      <w:r>
        <w:t xml:space="preserve">Wie nach der Babylonischen </w:t>
      </w:r>
      <w:proofErr w:type="spellStart"/>
      <w:r>
        <w:t>gefengnis</w:t>
      </w:r>
      <w:proofErr w:type="spellEnd"/>
      <w:r>
        <w:t xml:space="preserve"> </w:t>
      </w:r>
      <w:proofErr w:type="spellStart"/>
      <w:r>
        <w:t>widerumb</w:t>
      </w:r>
      <w:proofErr w:type="spellEnd"/>
      <w:r>
        <w:t xml:space="preserve"> </w:t>
      </w:r>
      <w:proofErr w:type="spellStart"/>
      <w:r>
        <w:t>Hirtten</w:t>
      </w:r>
      <w:proofErr w:type="spellEnd"/>
      <w:r>
        <w:t xml:space="preserve"> und Herde zu Jerusalem sein werden.</w:t>
      </w:r>
    </w:p>
    <w:p w14:paraId="532C3A9B" w14:textId="77777777" w:rsidR="005F223E" w:rsidRDefault="005F223E" w:rsidP="005F223E">
      <w:pPr>
        <w:pStyle w:val="StandardWeb"/>
      </w:pPr>
      <w:proofErr w:type="spellStart"/>
      <w:r>
        <w:t>Disen</w:t>
      </w:r>
      <w:proofErr w:type="spellEnd"/>
      <w:r>
        <w:t xml:space="preserve"> </w:t>
      </w:r>
      <w:proofErr w:type="spellStart"/>
      <w:r>
        <w:t>ort</w:t>
      </w:r>
      <w:proofErr w:type="spellEnd"/>
      <w:r>
        <w:t xml:space="preserve"> </w:t>
      </w:r>
      <w:proofErr w:type="spellStart"/>
      <w:r>
        <w:t>wueste</w:t>
      </w:r>
      <w:proofErr w:type="spellEnd"/>
      <w:r>
        <w:t xml:space="preserve"> sein / </w:t>
      </w:r>
      <w:proofErr w:type="spellStart"/>
      <w:r>
        <w:t>heist</w:t>
      </w:r>
      <w:proofErr w:type="spellEnd"/>
      <w:r>
        <w:t xml:space="preserve"> auch hie Jerusalem leiblich und geistlich </w:t>
      </w:r>
      <w:proofErr w:type="spellStart"/>
      <w:r>
        <w:t>verwuestet</w:t>
      </w:r>
      <w:proofErr w:type="spellEnd"/>
      <w:r>
        <w:t xml:space="preserve"> sein durch die Babylonier und </w:t>
      </w:r>
      <w:proofErr w:type="spellStart"/>
      <w:r>
        <w:t>falschepropheten</w:t>
      </w:r>
      <w:proofErr w:type="spellEnd"/>
      <w:r>
        <w:t xml:space="preserve">. </w:t>
      </w:r>
      <w:proofErr w:type="spellStart"/>
      <w:r>
        <w:t>Widerumb</w:t>
      </w:r>
      <w:proofErr w:type="spellEnd"/>
      <w:r>
        <w:t xml:space="preserve"> </w:t>
      </w:r>
      <w:proofErr w:type="spellStart"/>
      <w:r>
        <w:t>Hirttenheuser</w:t>
      </w:r>
      <w:proofErr w:type="spellEnd"/>
      <w:r>
        <w:t xml:space="preserve"> und </w:t>
      </w:r>
      <w:proofErr w:type="spellStart"/>
      <w:r>
        <w:t>herde</w:t>
      </w:r>
      <w:proofErr w:type="spellEnd"/>
      <w:r>
        <w:t xml:space="preserve"> sein die </w:t>
      </w:r>
      <w:proofErr w:type="spellStart"/>
      <w:r>
        <w:t>gezelet</w:t>
      </w:r>
      <w:proofErr w:type="spellEnd"/>
      <w:r>
        <w:t xml:space="preserve"> werden ein und ausgehen / </w:t>
      </w:r>
      <w:proofErr w:type="spellStart"/>
      <w:r>
        <w:t>heist</w:t>
      </w:r>
      <w:proofErr w:type="spellEnd"/>
      <w:r>
        <w:t xml:space="preserve"> / </w:t>
      </w:r>
      <w:proofErr w:type="spellStart"/>
      <w:r>
        <w:t>wol</w:t>
      </w:r>
      <w:proofErr w:type="spellEnd"/>
      <w:r>
        <w:t xml:space="preserve"> nach der Babylonischen </w:t>
      </w:r>
      <w:proofErr w:type="spellStart"/>
      <w:r>
        <w:t>gefengnis</w:t>
      </w:r>
      <w:proofErr w:type="spellEnd"/>
      <w:r>
        <w:t xml:space="preserve"> leiblich wider </w:t>
      </w:r>
      <w:proofErr w:type="spellStart"/>
      <w:r>
        <w:t>zunemen</w:t>
      </w:r>
      <w:proofErr w:type="spellEnd"/>
      <w:r>
        <w:t xml:space="preserve"> und </w:t>
      </w:r>
      <w:proofErr w:type="spellStart"/>
      <w:r>
        <w:t>wolfaren</w:t>
      </w:r>
      <w:proofErr w:type="spellEnd"/>
      <w:r>
        <w:t xml:space="preserve"> mit der </w:t>
      </w:r>
      <w:proofErr w:type="spellStart"/>
      <w:r>
        <w:t>narunge</w:t>
      </w:r>
      <w:proofErr w:type="spellEnd"/>
      <w:r>
        <w:t xml:space="preserve"> / dieweil aber hie vom </w:t>
      </w:r>
      <w:proofErr w:type="spellStart"/>
      <w:r>
        <w:t>newen</w:t>
      </w:r>
      <w:proofErr w:type="spellEnd"/>
      <w:r>
        <w:t xml:space="preserve"> Testament Christi </w:t>
      </w:r>
      <w:proofErr w:type="spellStart"/>
      <w:r>
        <w:t>geweisssaget</w:t>
      </w:r>
      <w:proofErr w:type="spellEnd"/>
      <w:r>
        <w:t xml:space="preserve"> wird / so </w:t>
      </w:r>
      <w:proofErr w:type="spellStart"/>
      <w:r>
        <w:t>heists</w:t>
      </w:r>
      <w:proofErr w:type="spellEnd"/>
      <w:r>
        <w:t xml:space="preserve"> / wenn Christus </w:t>
      </w:r>
      <w:proofErr w:type="spellStart"/>
      <w:r>
        <w:t>kome</w:t>
      </w:r>
      <w:proofErr w:type="spellEnd"/>
      <w:r>
        <w:t xml:space="preserve"> / so werden Evangelische Prediger und Christliche gemeine </w:t>
      </w:r>
      <w:proofErr w:type="spellStart"/>
      <w:r>
        <w:t>gnug</w:t>
      </w:r>
      <w:proofErr w:type="spellEnd"/>
      <w:r>
        <w:t xml:space="preserve"> sein / nach </w:t>
      </w:r>
      <w:proofErr w:type="spellStart"/>
      <w:r>
        <w:t>diser</w:t>
      </w:r>
      <w:proofErr w:type="spellEnd"/>
      <w:r>
        <w:t xml:space="preserve"> </w:t>
      </w:r>
      <w:proofErr w:type="spellStart"/>
      <w:r>
        <w:t>verheissung</w:t>
      </w:r>
      <w:proofErr w:type="spellEnd"/>
      <w:r>
        <w:t xml:space="preserve"> </w:t>
      </w:r>
      <w:proofErr w:type="spellStart"/>
      <w:r>
        <w:t>Psal</w:t>
      </w:r>
      <w:proofErr w:type="spellEnd"/>
      <w:r>
        <w:t xml:space="preserve">. 68. der Herr wird geben das </w:t>
      </w:r>
      <w:proofErr w:type="spellStart"/>
      <w:r>
        <w:t>wortt</w:t>
      </w:r>
      <w:proofErr w:type="spellEnd"/>
      <w:r>
        <w:t xml:space="preserve"> mit </w:t>
      </w:r>
      <w:proofErr w:type="spellStart"/>
      <w:r>
        <w:t>grossen</w:t>
      </w:r>
      <w:proofErr w:type="spellEnd"/>
      <w:r>
        <w:t xml:space="preserve"> scharen Evangelisten. Daraus </w:t>
      </w:r>
      <w:proofErr w:type="spellStart"/>
      <w:r>
        <w:t>zuverstehen</w:t>
      </w:r>
      <w:proofErr w:type="spellEnd"/>
      <w:r>
        <w:t xml:space="preserve"> / das </w:t>
      </w:r>
      <w:proofErr w:type="spellStart"/>
      <w:r>
        <w:t>hirtten</w:t>
      </w:r>
      <w:proofErr w:type="spellEnd"/>
      <w:r>
        <w:t xml:space="preserve"> / Prediger </w:t>
      </w:r>
      <w:proofErr w:type="spellStart"/>
      <w:r>
        <w:t>heissen</w:t>
      </w:r>
      <w:proofErr w:type="spellEnd"/>
      <w:r>
        <w:t xml:space="preserve"> / und </w:t>
      </w:r>
      <w:proofErr w:type="spellStart"/>
      <w:r>
        <w:t>herde</w:t>
      </w:r>
      <w:proofErr w:type="spellEnd"/>
      <w:r>
        <w:t xml:space="preserve"> gemeine: wie Christus auch Jo. 10. spricht / es wird ein Hirt und ein Herde sein. Eingehen / </w:t>
      </w:r>
      <w:proofErr w:type="spellStart"/>
      <w:r>
        <w:t>heist</w:t>
      </w:r>
      <w:proofErr w:type="spellEnd"/>
      <w:r>
        <w:t xml:space="preserve"> durch den </w:t>
      </w:r>
      <w:proofErr w:type="spellStart"/>
      <w:r>
        <w:t>glawben</w:t>
      </w:r>
      <w:proofErr w:type="spellEnd"/>
      <w:r>
        <w:t xml:space="preserve"> ins Reich Christi </w:t>
      </w:r>
      <w:proofErr w:type="spellStart"/>
      <w:r>
        <w:t>komen</w:t>
      </w:r>
      <w:proofErr w:type="spellEnd"/>
      <w:r>
        <w:t xml:space="preserve">. Ausgehen / </w:t>
      </w:r>
      <w:proofErr w:type="spellStart"/>
      <w:r>
        <w:t>heist</w:t>
      </w:r>
      <w:proofErr w:type="spellEnd"/>
      <w:r>
        <w:t xml:space="preserve"> durch die lieb andern predigen / und </w:t>
      </w:r>
      <w:proofErr w:type="spellStart"/>
      <w:r>
        <w:t>inen</w:t>
      </w:r>
      <w:proofErr w:type="spellEnd"/>
      <w:r>
        <w:t xml:space="preserve"> dienen / </w:t>
      </w:r>
      <w:proofErr w:type="spellStart"/>
      <w:r>
        <w:t>auff</w:t>
      </w:r>
      <w:proofErr w:type="spellEnd"/>
      <w:r>
        <w:t xml:space="preserve"> das sie mit uns selig werden.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spricht der Herr Zebaoth / an </w:t>
      </w:r>
      <w:proofErr w:type="spellStart"/>
      <w:r>
        <w:t>disem</w:t>
      </w:r>
      <w:proofErr w:type="spellEnd"/>
      <w:r>
        <w:t xml:space="preserve"> </w:t>
      </w:r>
      <w:proofErr w:type="spellStart"/>
      <w:r>
        <w:t>ort</w:t>
      </w:r>
      <w:proofErr w:type="spellEnd"/>
      <w:r>
        <w:t xml:space="preserve"> der </w:t>
      </w:r>
      <w:proofErr w:type="spellStart"/>
      <w:r>
        <w:t>wuest</w:t>
      </w:r>
      <w:proofErr w:type="spellEnd"/>
      <w:r>
        <w:t xml:space="preserve"> ist das weder </w:t>
      </w:r>
      <w:proofErr w:type="spellStart"/>
      <w:r>
        <w:t>leutte</w:t>
      </w:r>
      <w:proofErr w:type="spellEnd"/>
      <w:r>
        <w:t xml:space="preserve"> noch </w:t>
      </w:r>
      <w:proofErr w:type="spellStart"/>
      <w:r>
        <w:t>vieh</w:t>
      </w:r>
      <w:proofErr w:type="spellEnd"/>
      <w:r>
        <w:t xml:space="preserve"> drinnen sind und in allen seinen </w:t>
      </w:r>
      <w:proofErr w:type="spellStart"/>
      <w:r>
        <w:t>stetten</w:t>
      </w:r>
      <w:proofErr w:type="spellEnd"/>
      <w:r>
        <w:t xml:space="preserve"> werden dennoch </w:t>
      </w:r>
      <w:proofErr w:type="spellStart"/>
      <w:r>
        <w:t>widerumb</w:t>
      </w:r>
      <w:proofErr w:type="spellEnd"/>
      <w:r>
        <w:t xml:space="preserve"> </w:t>
      </w:r>
      <w:proofErr w:type="spellStart"/>
      <w:r>
        <w:t>Hirttenheuser</w:t>
      </w:r>
      <w:proofErr w:type="spellEnd"/>
      <w:r>
        <w:t xml:space="preserve"> sein die da Herde </w:t>
      </w:r>
      <w:proofErr w:type="spellStart"/>
      <w:r>
        <w:t>weyden</w:t>
      </w:r>
      <w:proofErr w:type="spellEnd"/>
      <w:r>
        <w:t xml:space="preserve"> beide gegen </w:t>
      </w:r>
      <w:proofErr w:type="spellStart"/>
      <w:r>
        <w:t>mittage</w:t>
      </w:r>
      <w:proofErr w:type="spellEnd"/>
      <w:r>
        <w:t xml:space="preserve"> im Lande Ben </w:t>
      </w:r>
      <w:proofErr w:type="spellStart"/>
      <w:r>
        <w:t>Jamin</w:t>
      </w:r>
      <w:proofErr w:type="spellEnd"/>
      <w:r>
        <w:t xml:space="preserve"> und </w:t>
      </w:r>
      <w:proofErr w:type="spellStart"/>
      <w:r>
        <w:t>umb</w:t>
      </w:r>
      <w:proofErr w:type="spellEnd"/>
      <w:r>
        <w:t xml:space="preserve"> Jerusalem her und in </w:t>
      </w:r>
      <w:proofErr w:type="spellStart"/>
      <w:r>
        <w:t>stetten</w:t>
      </w:r>
      <w:proofErr w:type="spellEnd"/>
      <w:r>
        <w:t xml:space="preserve"> Juda / es sollen dennoch </w:t>
      </w:r>
      <w:proofErr w:type="spellStart"/>
      <w:r>
        <w:t>widerumb</w:t>
      </w:r>
      <w:proofErr w:type="spellEnd"/>
      <w:r>
        <w:t xml:space="preserve"> die Herde </w:t>
      </w:r>
      <w:proofErr w:type="spellStart"/>
      <w:r>
        <w:t>gezelet</w:t>
      </w:r>
      <w:proofErr w:type="spellEnd"/>
      <w:r>
        <w:t xml:space="preserve"> und ein und ausgehen spricht der Herr) weissagen / das nach der Babylonischen </w:t>
      </w:r>
      <w:proofErr w:type="spellStart"/>
      <w:r>
        <w:t>gefengnis</w:t>
      </w:r>
      <w:proofErr w:type="spellEnd"/>
      <w:r>
        <w:t xml:space="preserve"> im lande Canaan und zu Jerusalem nicht alleine die </w:t>
      </w:r>
      <w:proofErr w:type="spellStart"/>
      <w:r>
        <w:t>gewerbe</w:t>
      </w:r>
      <w:proofErr w:type="spellEnd"/>
      <w:r>
        <w:t xml:space="preserve"> (durch </w:t>
      </w:r>
      <w:proofErr w:type="spellStart"/>
      <w:r>
        <w:t>hirttenheuser</w:t>
      </w:r>
      <w:proofErr w:type="spellEnd"/>
      <w:r>
        <w:t xml:space="preserve"> und Herde verstanden) widerangehen werden </w:t>
      </w:r>
      <w:proofErr w:type="spellStart"/>
      <w:r>
        <w:t>umb</w:t>
      </w:r>
      <w:proofErr w:type="spellEnd"/>
      <w:r>
        <w:t xml:space="preserve"> Christi willen / sondern auch wenn Christus </w:t>
      </w:r>
      <w:proofErr w:type="spellStart"/>
      <w:r>
        <w:t>komen</w:t>
      </w:r>
      <w:proofErr w:type="spellEnd"/>
      <w:r>
        <w:t xml:space="preserve"> </w:t>
      </w:r>
      <w:proofErr w:type="spellStart"/>
      <w:r>
        <w:t>unn</w:t>
      </w:r>
      <w:proofErr w:type="spellEnd"/>
      <w:r>
        <w:t xml:space="preserve"> das Evangelion predigen werde / so werde kein Cananiter mehr im lande sein / nach der </w:t>
      </w:r>
      <w:proofErr w:type="spellStart"/>
      <w:r>
        <w:t>weissagung</w:t>
      </w:r>
      <w:proofErr w:type="spellEnd"/>
      <w:r>
        <w:t xml:space="preserve"> </w:t>
      </w:r>
      <w:proofErr w:type="spellStart"/>
      <w:r>
        <w:t>Sach</w:t>
      </w:r>
      <w:proofErr w:type="spellEnd"/>
      <w:r>
        <w:t xml:space="preserve">: </w:t>
      </w:r>
      <w:proofErr w:type="spellStart"/>
      <w:r>
        <w:t>ult</w:t>
      </w:r>
      <w:proofErr w:type="spellEnd"/>
      <w:r>
        <w:t xml:space="preserve">: und viel </w:t>
      </w:r>
      <w:proofErr w:type="spellStart"/>
      <w:r>
        <w:t>hirtten</w:t>
      </w:r>
      <w:proofErr w:type="spellEnd"/>
      <w:r>
        <w:t xml:space="preserve"> und Herde / das ist viel Evangelischer </w:t>
      </w:r>
      <w:proofErr w:type="spellStart"/>
      <w:r>
        <w:t>prediger</w:t>
      </w:r>
      <w:proofErr w:type="spellEnd"/>
      <w:r>
        <w:t xml:space="preserve"> und Christlicher gemeine drinnen sein / </w:t>
      </w:r>
      <w:proofErr w:type="spellStart"/>
      <w:r>
        <w:t>beruffen</w:t>
      </w:r>
      <w:proofErr w:type="spellEnd"/>
      <w:r>
        <w:t xml:space="preserve"> und </w:t>
      </w:r>
      <w:proofErr w:type="spellStart"/>
      <w:r>
        <w:t>versamlet</w:t>
      </w:r>
      <w:proofErr w:type="spellEnd"/>
      <w:r>
        <w:t xml:space="preserve"> durch den </w:t>
      </w:r>
      <w:proofErr w:type="spellStart"/>
      <w:r>
        <w:t>Ertzhirtten</w:t>
      </w:r>
      <w:proofErr w:type="spellEnd"/>
      <w:r>
        <w:t xml:space="preserve"> JESUM als er </w:t>
      </w:r>
      <w:proofErr w:type="spellStart"/>
      <w:r>
        <w:t>selbs</w:t>
      </w:r>
      <w:proofErr w:type="spellEnd"/>
      <w:r>
        <w:t xml:space="preserve"> Joan: 10. zeuget. Nu </w:t>
      </w:r>
    </w:p>
    <w:p w14:paraId="62D12911" w14:textId="77777777" w:rsidR="005F223E" w:rsidRDefault="005F223E" w:rsidP="005F223E">
      <w:pPr>
        <w:pStyle w:val="berschrift2"/>
      </w:pPr>
      <w:r>
        <w:t xml:space="preserve">Vom </w:t>
      </w:r>
      <w:proofErr w:type="spellStart"/>
      <w:r>
        <w:t>Gnedigen</w:t>
      </w:r>
      <w:proofErr w:type="spellEnd"/>
      <w:r>
        <w:t xml:space="preserve"> Wort Gottes und dem </w:t>
      </w:r>
      <w:proofErr w:type="spellStart"/>
      <w:r>
        <w:t>Hern</w:t>
      </w:r>
      <w:proofErr w:type="spellEnd"/>
      <w:r>
        <w:t xml:space="preserve"> der unser </w:t>
      </w:r>
      <w:proofErr w:type="spellStart"/>
      <w:r>
        <w:t>Gerechtickeit</w:t>
      </w:r>
      <w:proofErr w:type="spellEnd"/>
      <w:r>
        <w:t xml:space="preserve"> ist.</w:t>
      </w:r>
    </w:p>
    <w:p w14:paraId="0D216C70" w14:textId="77777777" w:rsidR="005F223E" w:rsidRDefault="005F223E" w:rsidP="005F223E">
      <w:pPr>
        <w:pStyle w:val="StandardWeb"/>
      </w:pPr>
      <w:r>
        <w:t xml:space="preserve">Das </w:t>
      </w:r>
      <w:proofErr w:type="spellStart"/>
      <w:r>
        <w:t>gnedige</w:t>
      </w:r>
      <w:proofErr w:type="spellEnd"/>
      <w:r>
        <w:t xml:space="preserve"> </w:t>
      </w:r>
      <w:proofErr w:type="spellStart"/>
      <w:r>
        <w:t>Wortt</w:t>
      </w:r>
      <w:proofErr w:type="spellEnd"/>
      <w:r>
        <w:t xml:space="preserve"> erwecken / </w:t>
      </w:r>
      <w:proofErr w:type="spellStart"/>
      <w:r>
        <w:t>heist</w:t>
      </w:r>
      <w:proofErr w:type="spellEnd"/>
      <w:r>
        <w:t xml:space="preserve"> durch Christum das Evangelion predigen / </w:t>
      </w:r>
      <w:proofErr w:type="spellStart"/>
      <w:r>
        <w:t>nemlich</w:t>
      </w:r>
      <w:proofErr w:type="spellEnd"/>
      <w:r>
        <w:t xml:space="preserve"> </w:t>
      </w:r>
      <w:proofErr w:type="spellStart"/>
      <w:r>
        <w:t>vergebung</w:t>
      </w:r>
      <w:proofErr w:type="spellEnd"/>
      <w:r>
        <w:t xml:space="preserve"> der </w:t>
      </w:r>
      <w:proofErr w:type="spellStart"/>
      <w:r>
        <w:t>suend</w:t>
      </w:r>
      <w:proofErr w:type="spellEnd"/>
      <w:r>
        <w:t xml:space="preserve"> und das ewige leben </w:t>
      </w:r>
      <w:proofErr w:type="spellStart"/>
      <w:r>
        <w:t>verheissen</w:t>
      </w:r>
      <w:proofErr w:type="spellEnd"/>
      <w:r>
        <w:t xml:space="preserve"> allen </w:t>
      </w:r>
      <w:proofErr w:type="spellStart"/>
      <w:r>
        <w:t>buessern</w:t>
      </w:r>
      <w:proofErr w:type="spellEnd"/>
      <w:r>
        <w:t xml:space="preserve"> die </w:t>
      </w:r>
      <w:proofErr w:type="spellStart"/>
      <w:r>
        <w:t>glewben</w:t>
      </w:r>
      <w:proofErr w:type="spellEnd"/>
      <w:r>
        <w:t xml:space="preserve"> an Christum: als CHRISTUS selbst prediget Joan: 3. Also hat Gott die Welt geliebet das er seinen einigen </w:t>
      </w:r>
      <w:proofErr w:type="spellStart"/>
      <w:r>
        <w:t>Sone</w:t>
      </w:r>
      <w:proofErr w:type="spellEnd"/>
      <w:r>
        <w:t xml:space="preserve"> gab / </w:t>
      </w:r>
      <w:proofErr w:type="spellStart"/>
      <w:r>
        <w:t>auff</w:t>
      </w:r>
      <w:proofErr w:type="spellEnd"/>
      <w:r>
        <w:t xml:space="preserve"> das alle die an in </w:t>
      </w:r>
      <w:proofErr w:type="spellStart"/>
      <w:r>
        <w:t>glewben</w:t>
      </w:r>
      <w:proofErr w:type="spellEnd"/>
      <w:r>
        <w:t xml:space="preserve"> nicht verloren werden sondern das </w:t>
      </w:r>
      <w:proofErr w:type="spellStart"/>
      <w:r>
        <w:t>ewigeleben</w:t>
      </w:r>
      <w:proofErr w:type="spellEnd"/>
      <w:r>
        <w:t xml:space="preserve"> haben. Das </w:t>
      </w:r>
      <w:proofErr w:type="spellStart"/>
      <w:r>
        <w:t>ungnedige</w:t>
      </w:r>
      <w:proofErr w:type="spellEnd"/>
      <w:r>
        <w:t xml:space="preserve"> </w:t>
      </w:r>
      <w:proofErr w:type="spellStart"/>
      <w:r>
        <w:t>wort</w:t>
      </w:r>
      <w:proofErr w:type="spellEnd"/>
      <w:r>
        <w:t xml:space="preserve"> </w:t>
      </w:r>
      <w:proofErr w:type="spellStart"/>
      <w:r>
        <w:t>Moisi</w:t>
      </w:r>
      <w:proofErr w:type="spellEnd"/>
      <w:r>
        <w:t xml:space="preserve"> spricht Deut: 20. verflucht ist wer nicht bleibet in allem das geschrieben stehet im </w:t>
      </w:r>
      <w:proofErr w:type="spellStart"/>
      <w:r>
        <w:t>gesetz</w:t>
      </w:r>
      <w:proofErr w:type="spellEnd"/>
      <w:r>
        <w:t xml:space="preserve">. Das </w:t>
      </w:r>
      <w:proofErr w:type="spellStart"/>
      <w:r>
        <w:t>gnedige</w:t>
      </w:r>
      <w:proofErr w:type="spellEnd"/>
      <w:r>
        <w:t xml:space="preserve"> </w:t>
      </w:r>
      <w:proofErr w:type="spellStart"/>
      <w:r>
        <w:t>wort</w:t>
      </w:r>
      <w:proofErr w:type="spellEnd"/>
      <w:r>
        <w:t xml:space="preserve"> Christi spricht Jo. 3. wer an mich </w:t>
      </w:r>
      <w:proofErr w:type="spellStart"/>
      <w:r>
        <w:t>glewbet</w:t>
      </w:r>
      <w:proofErr w:type="spellEnd"/>
      <w:r>
        <w:t xml:space="preserve"> der wird nicht </w:t>
      </w:r>
      <w:proofErr w:type="spellStart"/>
      <w:r>
        <w:t>gericht</w:t>
      </w:r>
      <w:proofErr w:type="spellEnd"/>
      <w:r>
        <w:t xml:space="preserve">. Das </w:t>
      </w:r>
      <w:proofErr w:type="spellStart"/>
      <w:r>
        <w:t>gnedige</w:t>
      </w:r>
      <w:proofErr w:type="spellEnd"/>
      <w:r>
        <w:t xml:space="preserve"> </w:t>
      </w:r>
      <w:proofErr w:type="spellStart"/>
      <w:r>
        <w:t>wort</w:t>
      </w:r>
      <w:proofErr w:type="spellEnd"/>
      <w:r>
        <w:t xml:space="preserve"> dem haus Israel und Juda </w:t>
      </w:r>
      <w:proofErr w:type="spellStart"/>
      <w:r>
        <w:t>gered</w:t>
      </w:r>
      <w:proofErr w:type="spellEnd"/>
      <w:r>
        <w:t xml:space="preserve"> sein / ist </w:t>
      </w:r>
      <w:proofErr w:type="spellStart"/>
      <w:r>
        <w:t>zuverstehen</w:t>
      </w:r>
      <w:proofErr w:type="spellEnd"/>
      <w:r>
        <w:t xml:space="preserve"> von allen Gottes </w:t>
      </w:r>
      <w:proofErr w:type="spellStart"/>
      <w:r>
        <w:t>verheissungen</w:t>
      </w:r>
      <w:proofErr w:type="spellEnd"/>
      <w:r>
        <w:t xml:space="preserve"> von Christo den Vettern </w:t>
      </w:r>
      <w:proofErr w:type="spellStart"/>
      <w:r>
        <w:t>gescheen</w:t>
      </w:r>
      <w:proofErr w:type="spellEnd"/>
      <w:r>
        <w:t xml:space="preserve"> / welche so ferne vom </w:t>
      </w:r>
      <w:proofErr w:type="spellStart"/>
      <w:r>
        <w:t>gesetz</w:t>
      </w:r>
      <w:proofErr w:type="spellEnd"/>
      <w:r>
        <w:t xml:space="preserve"> Mosi </w:t>
      </w:r>
      <w:proofErr w:type="spellStart"/>
      <w:r>
        <w:t>zuscheiden</w:t>
      </w:r>
      <w:proofErr w:type="spellEnd"/>
      <w:r>
        <w:t xml:space="preserve"> als Leben und Tod: wie Mose </w:t>
      </w:r>
      <w:proofErr w:type="spellStart"/>
      <w:r>
        <w:t>selbs</w:t>
      </w:r>
      <w:proofErr w:type="spellEnd"/>
      <w:r>
        <w:t xml:space="preserve"> von sich </w:t>
      </w:r>
      <w:proofErr w:type="spellStart"/>
      <w:r>
        <w:t>auff</w:t>
      </w:r>
      <w:proofErr w:type="spellEnd"/>
      <w:r>
        <w:t xml:space="preserve"> Christum weiset Deut: 18. </w:t>
      </w:r>
      <w:proofErr w:type="spellStart"/>
      <w:r>
        <w:t>sen</w:t>
      </w:r>
      <w:proofErr w:type="spellEnd"/>
      <w:r>
        <w:t xml:space="preserve"> </w:t>
      </w:r>
      <w:proofErr w:type="spellStart"/>
      <w:r>
        <w:t>solt</w:t>
      </w:r>
      <w:proofErr w:type="spellEnd"/>
      <w:r>
        <w:t xml:space="preserve"> </w:t>
      </w:r>
      <w:proofErr w:type="spellStart"/>
      <w:r>
        <w:t>ir</w:t>
      </w:r>
      <w:proofErr w:type="spellEnd"/>
      <w:r>
        <w:t xml:space="preserve"> </w:t>
      </w:r>
      <w:proofErr w:type="spellStart"/>
      <w:r>
        <w:t>hoeren</w:t>
      </w:r>
      <w:proofErr w:type="spellEnd"/>
      <w:r>
        <w:t xml:space="preserve">. </w:t>
      </w:r>
    </w:p>
    <w:p w14:paraId="5649B072" w14:textId="77777777" w:rsidR="005F223E" w:rsidRDefault="005F223E" w:rsidP="005F223E">
      <w:pPr>
        <w:pStyle w:val="StandardWeb"/>
      </w:pPr>
      <w:r>
        <w:t xml:space="preserve">Wie Christus </w:t>
      </w:r>
      <w:proofErr w:type="spellStart"/>
      <w:r>
        <w:t>darumb</w:t>
      </w:r>
      <w:proofErr w:type="spellEnd"/>
      <w:r>
        <w:t xml:space="preserve"> ein </w:t>
      </w:r>
      <w:proofErr w:type="spellStart"/>
      <w:r>
        <w:t>gewechs</w:t>
      </w:r>
      <w:proofErr w:type="spellEnd"/>
      <w:r>
        <w:t xml:space="preserve"> David </w:t>
      </w:r>
      <w:proofErr w:type="spellStart"/>
      <w:r>
        <w:t>genennet</w:t>
      </w:r>
      <w:proofErr w:type="spellEnd"/>
      <w:r>
        <w:t xml:space="preserve"> / das er David </w:t>
      </w:r>
      <w:proofErr w:type="spellStart"/>
      <w:r>
        <w:t>verheissen</w:t>
      </w:r>
      <w:proofErr w:type="spellEnd"/>
      <w:r>
        <w:t xml:space="preserve"> 2. Sam: 7. und von Davids </w:t>
      </w:r>
      <w:proofErr w:type="spellStart"/>
      <w:r>
        <w:t>geschlechte</w:t>
      </w:r>
      <w:proofErr w:type="spellEnd"/>
      <w:r>
        <w:t xml:space="preserve"> </w:t>
      </w:r>
      <w:proofErr w:type="spellStart"/>
      <w:r>
        <w:t>geborn</w:t>
      </w:r>
      <w:proofErr w:type="spellEnd"/>
      <w:r>
        <w:t xml:space="preserve"> Luce 2. also wird er </w:t>
      </w:r>
      <w:proofErr w:type="spellStart"/>
      <w:r>
        <w:t>darumb</w:t>
      </w:r>
      <w:proofErr w:type="spellEnd"/>
      <w:r>
        <w:t xml:space="preserve"> ein gerecht </w:t>
      </w:r>
      <w:proofErr w:type="spellStart"/>
      <w:r>
        <w:t>gewechs</w:t>
      </w:r>
      <w:proofErr w:type="spellEnd"/>
      <w:r>
        <w:t xml:space="preserve"> </w:t>
      </w:r>
      <w:proofErr w:type="spellStart"/>
      <w:r>
        <w:t>genennet</w:t>
      </w:r>
      <w:proofErr w:type="spellEnd"/>
      <w:r>
        <w:t xml:space="preserve"> das er </w:t>
      </w:r>
      <w:proofErr w:type="spellStart"/>
      <w:r>
        <w:t>warer</w:t>
      </w:r>
      <w:proofErr w:type="spellEnd"/>
      <w:r>
        <w:t xml:space="preserve"> Gott und keine </w:t>
      </w:r>
      <w:proofErr w:type="spellStart"/>
      <w:r>
        <w:t>suende</w:t>
      </w:r>
      <w:proofErr w:type="spellEnd"/>
      <w:r>
        <w:t xml:space="preserve"> gethan hat: wie Esa. 53. spricht / er hat kein unrecht gethan. Einen </w:t>
      </w:r>
      <w:proofErr w:type="spellStart"/>
      <w:r>
        <w:t>Koenig</w:t>
      </w:r>
      <w:proofErr w:type="spellEnd"/>
      <w:r>
        <w:t xml:space="preserve"> sein der </w:t>
      </w:r>
      <w:proofErr w:type="spellStart"/>
      <w:r>
        <w:t>wol</w:t>
      </w:r>
      <w:proofErr w:type="spellEnd"/>
      <w:r>
        <w:t xml:space="preserve"> </w:t>
      </w:r>
      <w:proofErr w:type="spellStart"/>
      <w:r>
        <w:t>regiren</w:t>
      </w:r>
      <w:proofErr w:type="spellEnd"/>
      <w:r>
        <w:t xml:space="preserve"> wird / </w:t>
      </w:r>
      <w:proofErr w:type="spellStart"/>
      <w:r>
        <w:t>heist</w:t>
      </w:r>
      <w:proofErr w:type="spellEnd"/>
      <w:r>
        <w:t xml:space="preserve"> Christum mit dem Evangelio </w:t>
      </w:r>
      <w:proofErr w:type="spellStart"/>
      <w:r>
        <w:t>regiren</w:t>
      </w:r>
      <w:proofErr w:type="spellEnd"/>
      <w:r>
        <w:t xml:space="preserve"> und alle </w:t>
      </w:r>
      <w:proofErr w:type="spellStart"/>
      <w:r>
        <w:t>glewbigen</w:t>
      </w:r>
      <w:proofErr w:type="spellEnd"/>
      <w:r>
        <w:t xml:space="preserve"> gerecht </w:t>
      </w:r>
      <w:proofErr w:type="spellStart"/>
      <w:r>
        <w:t>fur</w:t>
      </w:r>
      <w:proofErr w:type="spellEnd"/>
      <w:r>
        <w:t xml:space="preserve"> Gott und ewiglebend machen: wie er </w:t>
      </w:r>
      <w:proofErr w:type="spellStart"/>
      <w:r>
        <w:t>selbs</w:t>
      </w:r>
      <w:proofErr w:type="spellEnd"/>
      <w:r>
        <w:t xml:space="preserve"> zu </w:t>
      </w:r>
      <w:proofErr w:type="spellStart"/>
      <w:r>
        <w:t>Pilato</w:t>
      </w:r>
      <w:proofErr w:type="spellEnd"/>
      <w:r>
        <w:t xml:space="preserve"> sprach Joan: 19. Ich bin ein </w:t>
      </w:r>
      <w:proofErr w:type="spellStart"/>
      <w:r>
        <w:t>Koenig</w:t>
      </w:r>
      <w:proofErr w:type="spellEnd"/>
      <w:r>
        <w:t xml:space="preserve"> dazu </w:t>
      </w:r>
      <w:proofErr w:type="spellStart"/>
      <w:r>
        <w:t>geborn</w:t>
      </w:r>
      <w:proofErr w:type="spellEnd"/>
      <w:r>
        <w:t xml:space="preserve"> in die Welt das ich von der </w:t>
      </w:r>
      <w:proofErr w:type="spellStart"/>
      <w:r>
        <w:t>warheit</w:t>
      </w:r>
      <w:proofErr w:type="spellEnd"/>
      <w:r>
        <w:t xml:space="preserve"> zeuge / und wer aus der </w:t>
      </w:r>
      <w:proofErr w:type="spellStart"/>
      <w:r>
        <w:t>warheit</w:t>
      </w:r>
      <w:proofErr w:type="spellEnd"/>
      <w:r>
        <w:t xml:space="preserve"> ist der </w:t>
      </w:r>
      <w:proofErr w:type="spellStart"/>
      <w:r>
        <w:t>hoeret</w:t>
      </w:r>
      <w:proofErr w:type="spellEnd"/>
      <w:r>
        <w:t xml:space="preserve"> meine </w:t>
      </w:r>
      <w:proofErr w:type="spellStart"/>
      <w:r>
        <w:t>stim</w:t>
      </w:r>
      <w:proofErr w:type="spellEnd"/>
      <w:r>
        <w:t xml:space="preserve">. Daraus </w:t>
      </w:r>
      <w:proofErr w:type="spellStart"/>
      <w:r>
        <w:t>wol</w:t>
      </w:r>
      <w:proofErr w:type="spellEnd"/>
      <w:r>
        <w:t xml:space="preserve"> </w:t>
      </w:r>
      <w:proofErr w:type="spellStart"/>
      <w:r>
        <w:t>zuverstehen</w:t>
      </w:r>
      <w:proofErr w:type="spellEnd"/>
      <w:r>
        <w:t xml:space="preserve"> / das recht und </w:t>
      </w:r>
      <w:proofErr w:type="spellStart"/>
      <w:r>
        <w:t>gerechtickeit</w:t>
      </w:r>
      <w:proofErr w:type="spellEnd"/>
      <w:r>
        <w:t xml:space="preserve"> </w:t>
      </w:r>
      <w:proofErr w:type="spellStart"/>
      <w:r>
        <w:t>auff</w:t>
      </w:r>
      <w:proofErr w:type="spellEnd"/>
      <w:r>
        <w:t xml:space="preserve"> erden anrichten / </w:t>
      </w:r>
      <w:proofErr w:type="spellStart"/>
      <w:r>
        <w:t>heisse</w:t>
      </w:r>
      <w:proofErr w:type="spellEnd"/>
      <w:r>
        <w:t xml:space="preserve"> / Christum </w:t>
      </w:r>
      <w:proofErr w:type="spellStart"/>
      <w:r>
        <w:t>gesetz</w:t>
      </w:r>
      <w:proofErr w:type="spellEnd"/>
      <w:r>
        <w:t xml:space="preserve"> und Evangelion zur </w:t>
      </w:r>
      <w:proofErr w:type="spellStart"/>
      <w:r>
        <w:t>busse</w:t>
      </w:r>
      <w:proofErr w:type="spellEnd"/>
      <w:r>
        <w:t xml:space="preserve"> und </w:t>
      </w:r>
      <w:proofErr w:type="spellStart"/>
      <w:r>
        <w:t>vergebung</w:t>
      </w:r>
      <w:proofErr w:type="spellEnd"/>
      <w:r>
        <w:t xml:space="preserve"> der </w:t>
      </w:r>
      <w:proofErr w:type="spellStart"/>
      <w:r>
        <w:t>suenden</w:t>
      </w:r>
      <w:proofErr w:type="spellEnd"/>
      <w:r>
        <w:t xml:space="preserve"> predigen / </w:t>
      </w:r>
      <w:proofErr w:type="spellStart"/>
      <w:r>
        <w:t>auff</w:t>
      </w:r>
      <w:proofErr w:type="spellEnd"/>
      <w:r>
        <w:t xml:space="preserve"> das </w:t>
      </w:r>
      <w:proofErr w:type="spellStart"/>
      <w:r>
        <w:t>iderman</w:t>
      </w:r>
      <w:proofErr w:type="spellEnd"/>
      <w:r>
        <w:t xml:space="preserve"> Gott furchte nach den </w:t>
      </w:r>
      <w:proofErr w:type="spellStart"/>
      <w:r>
        <w:t>zehen</w:t>
      </w:r>
      <w:proofErr w:type="spellEnd"/>
      <w:r>
        <w:t xml:space="preserve"> </w:t>
      </w:r>
      <w:proofErr w:type="spellStart"/>
      <w:r>
        <w:t>gebotten</w:t>
      </w:r>
      <w:proofErr w:type="spellEnd"/>
      <w:r>
        <w:t xml:space="preserve"> und Christo </w:t>
      </w:r>
      <w:proofErr w:type="spellStart"/>
      <w:r>
        <w:t>glewbe</w:t>
      </w:r>
      <w:proofErr w:type="spellEnd"/>
      <w:r>
        <w:t xml:space="preserve"> nach allen </w:t>
      </w:r>
      <w:proofErr w:type="spellStart"/>
      <w:r>
        <w:t>verheissungen</w:t>
      </w:r>
      <w:proofErr w:type="spellEnd"/>
      <w:r>
        <w:t xml:space="preserve"> Gottes dem Evangelio Christi: als er denn </w:t>
      </w:r>
      <w:proofErr w:type="spellStart"/>
      <w:r>
        <w:t>befilhet</w:t>
      </w:r>
      <w:proofErr w:type="spellEnd"/>
      <w:r>
        <w:t xml:space="preserve"> solche Predigt </w:t>
      </w:r>
      <w:proofErr w:type="spellStart"/>
      <w:r>
        <w:t>zuthun</w:t>
      </w:r>
      <w:proofErr w:type="spellEnd"/>
      <w:r>
        <w:t xml:space="preserve"> Luce 24. Wie aber zur selben zeit Juda </w:t>
      </w:r>
      <w:proofErr w:type="spellStart"/>
      <w:r>
        <w:t>geholffen</w:t>
      </w:r>
      <w:proofErr w:type="spellEnd"/>
      <w:r>
        <w:t xml:space="preserve"> werden / </w:t>
      </w:r>
      <w:proofErr w:type="spellStart"/>
      <w:r>
        <w:t>heist</w:t>
      </w:r>
      <w:proofErr w:type="spellEnd"/>
      <w:r>
        <w:t xml:space="preserve"> / durch Christum alle </w:t>
      </w:r>
      <w:proofErr w:type="spellStart"/>
      <w:r>
        <w:t>glewbigen</w:t>
      </w:r>
      <w:proofErr w:type="spellEnd"/>
      <w:r>
        <w:t xml:space="preserve"> von </w:t>
      </w:r>
      <w:proofErr w:type="spellStart"/>
      <w:r>
        <w:t>suend</w:t>
      </w:r>
      <w:proofErr w:type="spellEnd"/>
      <w:r>
        <w:t xml:space="preserve"> </w:t>
      </w:r>
      <w:proofErr w:type="spellStart"/>
      <w:r>
        <w:t>Teuffel</w:t>
      </w:r>
      <w:proofErr w:type="spellEnd"/>
      <w:r>
        <w:t xml:space="preserve"> Tod Hell </w:t>
      </w:r>
      <w:proofErr w:type="spellStart"/>
      <w:r>
        <w:t>erloest</w:t>
      </w:r>
      <w:proofErr w:type="spellEnd"/>
      <w:r>
        <w:t xml:space="preserve"> das </w:t>
      </w:r>
      <w:proofErr w:type="spellStart"/>
      <w:r>
        <w:t>ewigeleben</w:t>
      </w:r>
      <w:proofErr w:type="spellEnd"/>
      <w:r>
        <w:t xml:space="preserve"> erlangen in der </w:t>
      </w:r>
      <w:proofErr w:type="spellStart"/>
      <w:r>
        <w:t>Aufferstehung</w:t>
      </w:r>
      <w:proofErr w:type="spellEnd"/>
      <w:r>
        <w:t xml:space="preserve"> von todten: also </w:t>
      </w:r>
      <w:proofErr w:type="spellStart"/>
      <w:r>
        <w:t>heist</w:t>
      </w:r>
      <w:proofErr w:type="spellEnd"/>
      <w:r>
        <w:t xml:space="preserve"> Jerusalem sicher </w:t>
      </w:r>
      <w:proofErr w:type="spellStart"/>
      <w:r>
        <w:t>wonen</w:t>
      </w:r>
      <w:proofErr w:type="spellEnd"/>
      <w:r>
        <w:t xml:space="preserve"> / die </w:t>
      </w:r>
      <w:proofErr w:type="spellStart"/>
      <w:r>
        <w:t>Christglewbigen</w:t>
      </w:r>
      <w:proofErr w:type="spellEnd"/>
      <w:r>
        <w:t xml:space="preserve"> alleine </w:t>
      </w:r>
      <w:proofErr w:type="spellStart"/>
      <w:r>
        <w:t>frid</w:t>
      </w:r>
      <w:proofErr w:type="spellEnd"/>
      <w:r>
        <w:t xml:space="preserve"> haben mit Gott in </w:t>
      </w:r>
      <w:proofErr w:type="spellStart"/>
      <w:r>
        <w:t>irem</w:t>
      </w:r>
      <w:proofErr w:type="spellEnd"/>
      <w:r>
        <w:t xml:space="preserve"> gewissen / als Paulus Ro: 5. zeuget da er spricht / Nu wir denn gerecht sind durch den </w:t>
      </w:r>
      <w:proofErr w:type="spellStart"/>
      <w:r>
        <w:t>glawben</w:t>
      </w:r>
      <w:proofErr w:type="spellEnd"/>
      <w:r>
        <w:t xml:space="preserve"> so haben wir </w:t>
      </w:r>
      <w:proofErr w:type="spellStart"/>
      <w:r>
        <w:t>frid</w:t>
      </w:r>
      <w:proofErr w:type="spellEnd"/>
      <w:r>
        <w:t xml:space="preserve"> mit Gott durch unsern </w:t>
      </w:r>
      <w:proofErr w:type="spellStart"/>
      <w:r>
        <w:t>Hern</w:t>
      </w:r>
      <w:proofErr w:type="spellEnd"/>
      <w:r>
        <w:t xml:space="preserve"> Jesum </w:t>
      </w:r>
      <w:proofErr w:type="spellStart"/>
      <w:r>
        <w:t>cdhrist</w:t>
      </w:r>
      <w:proofErr w:type="spellEnd"/>
      <w:r>
        <w:t xml:space="preserve">. </w:t>
      </w:r>
      <w:proofErr w:type="spellStart"/>
      <w:r>
        <w:t>Sihe</w:t>
      </w:r>
      <w:proofErr w:type="spellEnd"/>
      <w:r>
        <w:t xml:space="preserve"> </w:t>
      </w:r>
      <w:proofErr w:type="spellStart"/>
      <w:r>
        <w:t>diser</w:t>
      </w:r>
      <w:proofErr w:type="spellEnd"/>
      <w:r>
        <w:t xml:space="preserve"> Herr JESUS CHRISTUS ist </w:t>
      </w:r>
      <w:proofErr w:type="spellStart"/>
      <w:r>
        <w:t>darumb</w:t>
      </w:r>
      <w:proofErr w:type="spellEnd"/>
      <w:r>
        <w:t xml:space="preserve"> ein Herr unser </w:t>
      </w:r>
      <w:proofErr w:type="spellStart"/>
      <w:r>
        <w:t>gerechtickeit</w:t>
      </w:r>
      <w:proofErr w:type="spellEnd"/>
      <w:r>
        <w:t xml:space="preserve"> </w:t>
      </w:r>
      <w:proofErr w:type="spellStart"/>
      <w:r>
        <w:t>genennet</w:t>
      </w:r>
      <w:proofErr w:type="spellEnd"/>
      <w:r>
        <w:t xml:space="preserve"> / das er alleine gerecht ist und alle </w:t>
      </w:r>
      <w:proofErr w:type="spellStart"/>
      <w:r>
        <w:t>ubertretter</w:t>
      </w:r>
      <w:proofErr w:type="spellEnd"/>
      <w:r>
        <w:t xml:space="preserve"> des </w:t>
      </w:r>
      <w:proofErr w:type="spellStart"/>
      <w:r>
        <w:t>gesetzs</w:t>
      </w:r>
      <w:proofErr w:type="spellEnd"/>
      <w:r>
        <w:t xml:space="preserve"> / so </w:t>
      </w:r>
      <w:proofErr w:type="spellStart"/>
      <w:r>
        <w:t>ire</w:t>
      </w:r>
      <w:proofErr w:type="spellEnd"/>
      <w:r>
        <w:t xml:space="preserve"> </w:t>
      </w:r>
      <w:proofErr w:type="spellStart"/>
      <w:r>
        <w:t>suende</w:t>
      </w:r>
      <w:proofErr w:type="spellEnd"/>
      <w:r>
        <w:t xml:space="preserve"> bekennen und </w:t>
      </w:r>
      <w:proofErr w:type="spellStart"/>
      <w:r>
        <w:t>glewben</w:t>
      </w:r>
      <w:proofErr w:type="spellEnd"/>
      <w:r>
        <w:t xml:space="preserve"> an Christum nach </w:t>
      </w:r>
      <w:proofErr w:type="spellStart"/>
      <w:r>
        <w:t>Goettlichen</w:t>
      </w:r>
      <w:proofErr w:type="spellEnd"/>
      <w:r>
        <w:t xml:space="preserve"> </w:t>
      </w:r>
      <w:proofErr w:type="spellStart"/>
      <w:r>
        <w:t>verheissungen</w:t>
      </w:r>
      <w:proofErr w:type="spellEnd"/>
      <w:r>
        <w:t xml:space="preserve"> / gerecht achtet und seligmachet / on </w:t>
      </w:r>
      <w:proofErr w:type="spellStart"/>
      <w:r>
        <w:t>zuthun</w:t>
      </w:r>
      <w:proofErr w:type="spellEnd"/>
      <w:r>
        <w:t xml:space="preserve"> des </w:t>
      </w:r>
      <w:proofErr w:type="spellStart"/>
      <w:r>
        <w:t>gesetzs</w:t>
      </w:r>
      <w:proofErr w:type="spellEnd"/>
      <w:r>
        <w:t xml:space="preserve"> / wie Paulus 1. </w:t>
      </w:r>
      <w:proofErr w:type="spellStart"/>
      <w:r>
        <w:t>Corint</w:t>
      </w:r>
      <w:proofErr w:type="spellEnd"/>
      <w:r>
        <w:t xml:space="preserve">. 1. zeuget und spricht / Christus ist uns von Gott gemacht zur </w:t>
      </w:r>
      <w:proofErr w:type="spellStart"/>
      <w:r>
        <w:t>gerechtickeit</w:t>
      </w:r>
      <w:proofErr w:type="spellEnd"/>
      <w:r>
        <w:t xml:space="preserve"> </w:t>
      </w:r>
      <w:proofErr w:type="spellStart"/>
      <w:r>
        <w:t>heiligung</w:t>
      </w:r>
      <w:proofErr w:type="spellEnd"/>
      <w:r>
        <w:t xml:space="preserve"> </w:t>
      </w:r>
      <w:proofErr w:type="spellStart"/>
      <w:r>
        <w:t>erloesung</w:t>
      </w:r>
      <w:proofErr w:type="spellEnd"/>
      <w:r>
        <w:t xml:space="preserve"> / </w:t>
      </w:r>
      <w:proofErr w:type="spellStart"/>
      <w:r>
        <w:t>auff</w:t>
      </w:r>
      <w:proofErr w:type="spellEnd"/>
      <w:r>
        <w:t xml:space="preserve"> das wer sich </w:t>
      </w:r>
      <w:proofErr w:type="spellStart"/>
      <w:r>
        <w:t>rhuemet</w:t>
      </w:r>
      <w:proofErr w:type="spellEnd"/>
      <w:r>
        <w:t xml:space="preserve"> sich des </w:t>
      </w:r>
      <w:proofErr w:type="spellStart"/>
      <w:r>
        <w:t>Hern</w:t>
      </w:r>
      <w:proofErr w:type="spellEnd"/>
      <w:r>
        <w:t xml:space="preserve"> </w:t>
      </w:r>
      <w:proofErr w:type="spellStart"/>
      <w:r>
        <w:t>rhueme</w:t>
      </w:r>
      <w:proofErr w:type="spellEnd"/>
      <w:r>
        <w:t xml:space="preserve">. Und Ro. 10. Christus ist des </w:t>
      </w:r>
      <w:proofErr w:type="spellStart"/>
      <w:r>
        <w:t>gesetzs</w:t>
      </w:r>
      <w:proofErr w:type="spellEnd"/>
      <w:r>
        <w:t xml:space="preserve"> ende an welchem gerecht wird wer da </w:t>
      </w:r>
      <w:proofErr w:type="spellStart"/>
      <w:r>
        <w:t>glewbet</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Sihe</w:t>
      </w:r>
      <w:proofErr w:type="spellEnd"/>
      <w:r>
        <w:t xml:space="preserve"> es </w:t>
      </w:r>
      <w:proofErr w:type="spellStart"/>
      <w:r>
        <w:t>kompt</w:t>
      </w:r>
      <w:proofErr w:type="spellEnd"/>
      <w:r>
        <w:t xml:space="preserve"> die zeit / spricht der Herr / das ich das </w:t>
      </w:r>
      <w:proofErr w:type="spellStart"/>
      <w:r>
        <w:t>gnedige</w:t>
      </w:r>
      <w:proofErr w:type="spellEnd"/>
      <w:r>
        <w:t xml:space="preserve"> </w:t>
      </w:r>
      <w:proofErr w:type="spellStart"/>
      <w:r>
        <w:t>wortt</w:t>
      </w:r>
      <w:proofErr w:type="spellEnd"/>
      <w:r>
        <w:t xml:space="preserve"> erwecken </w:t>
      </w:r>
      <w:proofErr w:type="spellStart"/>
      <w:r>
        <w:t>wil</w:t>
      </w:r>
      <w:proofErr w:type="spellEnd"/>
      <w:r>
        <w:t xml:space="preserve"> / welches ich dem haus Israel und dem haus Juda </w:t>
      </w:r>
      <w:proofErr w:type="spellStart"/>
      <w:r>
        <w:t>gered</w:t>
      </w:r>
      <w:proofErr w:type="spellEnd"/>
      <w:r>
        <w:t xml:space="preserve"> habe: In denselben tagen und zur selben zeit </w:t>
      </w:r>
      <w:proofErr w:type="spellStart"/>
      <w:r>
        <w:t>wil</w:t>
      </w:r>
      <w:proofErr w:type="spellEnd"/>
      <w:r>
        <w:t xml:space="preserve"> ich dem David ein GERECHT </w:t>
      </w:r>
      <w:proofErr w:type="spellStart"/>
      <w:r>
        <w:t>GEWECHS</w:t>
      </w:r>
      <w:proofErr w:type="spellEnd"/>
      <w:r>
        <w:t xml:space="preserve"> </w:t>
      </w:r>
      <w:proofErr w:type="spellStart"/>
      <w:r>
        <w:t>auffgehen</w:t>
      </w:r>
      <w:proofErr w:type="spellEnd"/>
      <w:r>
        <w:t xml:space="preserve"> lassen: und </w:t>
      </w:r>
      <w:proofErr w:type="spellStart"/>
      <w:r>
        <w:t>sol</w:t>
      </w:r>
      <w:proofErr w:type="spellEnd"/>
      <w:r>
        <w:t xml:space="preserve"> ein </w:t>
      </w:r>
      <w:proofErr w:type="spellStart"/>
      <w:r>
        <w:t>KONIG</w:t>
      </w:r>
      <w:proofErr w:type="spellEnd"/>
      <w:r>
        <w:t xml:space="preserve"> sein der </w:t>
      </w:r>
      <w:proofErr w:type="spellStart"/>
      <w:r>
        <w:t>wol</w:t>
      </w:r>
      <w:proofErr w:type="spellEnd"/>
      <w:r>
        <w:t xml:space="preserve"> </w:t>
      </w:r>
      <w:proofErr w:type="spellStart"/>
      <w:r>
        <w:t>regiren</w:t>
      </w:r>
      <w:proofErr w:type="spellEnd"/>
      <w:r>
        <w:t xml:space="preserve"> wird und </w:t>
      </w:r>
      <w:proofErr w:type="spellStart"/>
      <w:r>
        <w:t>sol</w:t>
      </w:r>
      <w:proofErr w:type="spellEnd"/>
      <w:r>
        <w:t xml:space="preserve"> recht </w:t>
      </w:r>
      <w:proofErr w:type="spellStart"/>
      <w:r>
        <w:t>unn</w:t>
      </w:r>
      <w:proofErr w:type="spellEnd"/>
      <w:r>
        <w:t xml:space="preserve"> </w:t>
      </w:r>
      <w:proofErr w:type="spellStart"/>
      <w:r>
        <w:t>gerechtickeit</w:t>
      </w:r>
      <w:proofErr w:type="spellEnd"/>
      <w:r>
        <w:t xml:space="preserve"> </w:t>
      </w:r>
      <w:proofErr w:type="spellStart"/>
      <w:r>
        <w:t>auff</w:t>
      </w:r>
      <w:proofErr w:type="spellEnd"/>
      <w:r>
        <w:t xml:space="preserve"> erden anrichten / zur selben zeit </w:t>
      </w:r>
      <w:proofErr w:type="spellStart"/>
      <w:r>
        <w:t>sol</w:t>
      </w:r>
      <w:proofErr w:type="spellEnd"/>
      <w:r>
        <w:t xml:space="preserve"> Juda </w:t>
      </w:r>
      <w:proofErr w:type="spellStart"/>
      <w:r>
        <w:t>geholffen</w:t>
      </w:r>
      <w:proofErr w:type="spellEnd"/>
      <w:r>
        <w:t xml:space="preserve"> werden und Jerusalem sicher </w:t>
      </w:r>
      <w:proofErr w:type="spellStart"/>
      <w:r>
        <w:t>wonen</w:t>
      </w:r>
      <w:proofErr w:type="spellEnd"/>
      <w:r>
        <w:t xml:space="preserve">: und man wird in nennen der Herr der unser </w:t>
      </w:r>
      <w:proofErr w:type="spellStart"/>
      <w:r>
        <w:t>gerechtickeit</w:t>
      </w:r>
      <w:proofErr w:type="spellEnd"/>
      <w:r>
        <w:t xml:space="preserve"> ist) im </w:t>
      </w:r>
      <w:proofErr w:type="spellStart"/>
      <w:r>
        <w:t>grunde</w:t>
      </w:r>
      <w:proofErr w:type="spellEnd"/>
      <w:r>
        <w:t xml:space="preserve"> nichts anders weissagen und </w:t>
      </w:r>
      <w:proofErr w:type="spellStart"/>
      <w:r>
        <w:t>verheissen</w:t>
      </w:r>
      <w:proofErr w:type="spellEnd"/>
      <w:r>
        <w:t xml:space="preserve"> / denn das er Christum David </w:t>
      </w:r>
      <w:proofErr w:type="spellStart"/>
      <w:r>
        <w:t>verheissen</w:t>
      </w:r>
      <w:proofErr w:type="spellEnd"/>
      <w:r>
        <w:t xml:space="preserve"> senden wolle mit dem Evangelio </w:t>
      </w:r>
      <w:proofErr w:type="spellStart"/>
      <w:r>
        <w:t>zuerfuellen</w:t>
      </w:r>
      <w:proofErr w:type="spellEnd"/>
      <w:r>
        <w:t xml:space="preserve"> alle Gottes </w:t>
      </w:r>
      <w:proofErr w:type="spellStart"/>
      <w:r>
        <w:t>verheissunge</w:t>
      </w:r>
      <w:proofErr w:type="spellEnd"/>
      <w:r>
        <w:t xml:space="preserve">: wie Paulus Ro. 15. auch spricht von CHRISTO das er </w:t>
      </w:r>
      <w:proofErr w:type="spellStart"/>
      <w:r>
        <w:t>komen</w:t>
      </w:r>
      <w:proofErr w:type="spellEnd"/>
      <w:r>
        <w:t xml:space="preserve"> </w:t>
      </w:r>
      <w:proofErr w:type="spellStart"/>
      <w:r>
        <w:t>seie</w:t>
      </w:r>
      <w:proofErr w:type="spellEnd"/>
      <w:r>
        <w:t xml:space="preserve"> und worden ein </w:t>
      </w:r>
      <w:proofErr w:type="spellStart"/>
      <w:r>
        <w:t>diener</w:t>
      </w:r>
      <w:proofErr w:type="spellEnd"/>
      <w:r>
        <w:t xml:space="preserve"> der </w:t>
      </w:r>
      <w:proofErr w:type="spellStart"/>
      <w:r>
        <w:t>beschneittung</w:t>
      </w:r>
      <w:proofErr w:type="spellEnd"/>
      <w:r>
        <w:t xml:space="preserve"> das er die </w:t>
      </w:r>
      <w:proofErr w:type="spellStart"/>
      <w:r>
        <w:t>verheissunge</w:t>
      </w:r>
      <w:proofErr w:type="spellEnd"/>
      <w:r>
        <w:t xml:space="preserve"> den Vettern </w:t>
      </w:r>
      <w:proofErr w:type="spellStart"/>
      <w:r>
        <w:t>gescheen</w:t>
      </w:r>
      <w:proofErr w:type="spellEnd"/>
      <w:r>
        <w:t xml:space="preserve"> </w:t>
      </w:r>
      <w:proofErr w:type="spellStart"/>
      <w:r>
        <w:t>erfuellete</w:t>
      </w:r>
      <w:proofErr w:type="spellEnd"/>
      <w:r>
        <w:t xml:space="preserve">. Nu </w:t>
      </w:r>
    </w:p>
    <w:p w14:paraId="6402E240" w14:textId="77777777" w:rsidR="005F223E" w:rsidRDefault="005F223E" w:rsidP="005F223E">
      <w:pPr>
        <w:pStyle w:val="berschrift3"/>
      </w:pPr>
      <w:r>
        <w:t xml:space="preserve">Wie vom Stamm Juda </w:t>
      </w:r>
      <w:proofErr w:type="spellStart"/>
      <w:r>
        <w:t>Herscher</w:t>
      </w:r>
      <w:proofErr w:type="spellEnd"/>
      <w:r>
        <w:t xml:space="preserve"> und Priester sein werden nach der Babylonischen </w:t>
      </w:r>
      <w:proofErr w:type="spellStart"/>
      <w:r>
        <w:t>gefengnis</w:t>
      </w:r>
      <w:proofErr w:type="spellEnd"/>
      <w:r>
        <w:t xml:space="preserve"> bis </w:t>
      </w:r>
      <w:proofErr w:type="spellStart"/>
      <w:r>
        <w:t>auff</w:t>
      </w:r>
      <w:proofErr w:type="spellEnd"/>
      <w:r>
        <w:t xml:space="preserve"> CHRISTUM.</w:t>
      </w:r>
    </w:p>
    <w:p w14:paraId="5DAE8D1C" w14:textId="77777777" w:rsidR="005F223E" w:rsidRDefault="005F223E" w:rsidP="005F223E">
      <w:pPr>
        <w:pStyle w:val="StandardWeb"/>
      </w:pPr>
      <w:r>
        <w:t xml:space="preserve">Denn was </w:t>
      </w:r>
      <w:proofErr w:type="spellStart"/>
      <w:r>
        <w:t>wil</w:t>
      </w:r>
      <w:proofErr w:type="spellEnd"/>
      <w:r>
        <w:t xml:space="preserve"> er anders mit </w:t>
      </w:r>
      <w:proofErr w:type="spellStart"/>
      <w:r>
        <w:t>disen</w:t>
      </w:r>
      <w:proofErr w:type="spellEnd"/>
      <w:r>
        <w:t xml:space="preserve"> </w:t>
      </w:r>
      <w:proofErr w:type="spellStart"/>
      <w:r>
        <w:t>wortten</w:t>
      </w:r>
      <w:proofErr w:type="spellEnd"/>
      <w:r>
        <w:t xml:space="preserve"> (denn so spricht der Herr / es </w:t>
      </w:r>
      <w:proofErr w:type="spellStart"/>
      <w:r>
        <w:t>sol</w:t>
      </w:r>
      <w:proofErr w:type="spellEnd"/>
      <w:r>
        <w:t xml:space="preserve"> </w:t>
      </w:r>
      <w:proofErr w:type="spellStart"/>
      <w:r>
        <w:t>nimermehr</w:t>
      </w:r>
      <w:proofErr w:type="spellEnd"/>
      <w:r>
        <w:t xml:space="preserve"> </w:t>
      </w:r>
      <w:proofErr w:type="spellStart"/>
      <w:r>
        <w:t>felen</w:t>
      </w:r>
      <w:proofErr w:type="spellEnd"/>
      <w:r>
        <w:t xml:space="preserve"> / es </w:t>
      </w:r>
      <w:proofErr w:type="spellStart"/>
      <w:r>
        <w:t>sol</w:t>
      </w:r>
      <w:proofErr w:type="spellEnd"/>
      <w:r>
        <w:t xml:space="preserve"> einer von David sitzen </w:t>
      </w:r>
      <w:proofErr w:type="spellStart"/>
      <w:r>
        <w:t>auff</w:t>
      </w:r>
      <w:proofErr w:type="spellEnd"/>
      <w:r>
        <w:t xml:space="preserve"> dem </w:t>
      </w:r>
      <w:proofErr w:type="spellStart"/>
      <w:r>
        <w:t>Stuel</w:t>
      </w:r>
      <w:proofErr w:type="spellEnd"/>
      <w:r>
        <w:t xml:space="preserve"> des Hauses Israel: desgleichen </w:t>
      </w:r>
      <w:proofErr w:type="spellStart"/>
      <w:r>
        <w:t>sol</w:t>
      </w:r>
      <w:proofErr w:type="spellEnd"/>
      <w:r>
        <w:t xml:space="preserve"> es </w:t>
      </w:r>
      <w:proofErr w:type="spellStart"/>
      <w:r>
        <w:t>nimer</w:t>
      </w:r>
      <w:proofErr w:type="spellEnd"/>
      <w:r>
        <w:t xml:space="preserve"> mehr fehlen / es sollen Priester und </w:t>
      </w:r>
      <w:proofErr w:type="spellStart"/>
      <w:r>
        <w:t>leviten</w:t>
      </w:r>
      <w:proofErr w:type="spellEnd"/>
      <w:r>
        <w:t xml:space="preserve"> sein </w:t>
      </w:r>
      <w:proofErr w:type="spellStart"/>
      <w:r>
        <w:t>fur</w:t>
      </w:r>
      <w:proofErr w:type="spellEnd"/>
      <w:r>
        <w:t xml:space="preserve"> mir die da </w:t>
      </w:r>
      <w:proofErr w:type="spellStart"/>
      <w:r>
        <w:t>Brandopffer</w:t>
      </w:r>
      <w:proofErr w:type="spellEnd"/>
      <w:r>
        <w:t xml:space="preserve"> thun und </w:t>
      </w:r>
      <w:proofErr w:type="spellStart"/>
      <w:r>
        <w:t>Speisopffer</w:t>
      </w:r>
      <w:proofErr w:type="spellEnd"/>
      <w:r>
        <w:t xml:space="preserve"> </w:t>
      </w:r>
      <w:proofErr w:type="spellStart"/>
      <w:r>
        <w:t>anzunden</w:t>
      </w:r>
      <w:proofErr w:type="spellEnd"/>
      <w:r>
        <w:t xml:space="preserve"> und </w:t>
      </w:r>
      <w:proofErr w:type="spellStart"/>
      <w:r>
        <w:t>Opffer</w:t>
      </w:r>
      <w:proofErr w:type="spellEnd"/>
      <w:r>
        <w:t xml:space="preserve"> schlachten ewiglich) weissagen / denn das </w:t>
      </w:r>
      <w:proofErr w:type="spellStart"/>
      <w:r>
        <w:t>Herscher</w:t>
      </w:r>
      <w:proofErr w:type="spellEnd"/>
      <w:r>
        <w:t xml:space="preserve"> und Priester aus dem </w:t>
      </w:r>
      <w:proofErr w:type="spellStart"/>
      <w:r>
        <w:t>Stam</w:t>
      </w:r>
      <w:proofErr w:type="spellEnd"/>
      <w:r>
        <w:t xml:space="preserve"> Juda nach der Babylonischen </w:t>
      </w:r>
      <w:proofErr w:type="spellStart"/>
      <w:r>
        <w:t>gefengnis</w:t>
      </w:r>
      <w:proofErr w:type="spellEnd"/>
      <w:r>
        <w:t xml:space="preserve"> sein werden zu Jerusalem bis </w:t>
      </w:r>
      <w:proofErr w:type="spellStart"/>
      <w:r>
        <w:t>auff</w:t>
      </w:r>
      <w:proofErr w:type="spellEnd"/>
      <w:r>
        <w:t xml:space="preserve"> Christum: wie Jacob Gen: 49. auch </w:t>
      </w:r>
      <w:proofErr w:type="spellStart"/>
      <w:r>
        <w:t>verheisset</w:t>
      </w:r>
      <w:proofErr w:type="spellEnd"/>
      <w:r>
        <w:t xml:space="preserve"> / das das Scepter von Juda und der </w:t>
      </w:r>
      <w:proofErr w:type="spellStart"/>
      <w:r>
        <w:t>lerer</w:t>
      </w:r>
      <w:proofErr w:type="spellEnd"/>
      <w:r>
        <w:t xml:space="preserve"> von seinen </w:t>
      </w:r>
      <w:proofErr w:type="spellStart"/>
      <w:r>
        <w:t>fuessen</w:t>
      </w:r>
      <w:proofErr w:type="spellEnd"/>
      <w:r>
        <w:t xml:space="preserve"> nicht </w:t>
      </w:r>
      <w:proofErr w:type="spellStart"/>
      <w:r>
        <w:t>genomen</w:t>
      </w:r>
      <w:proofErr w:type="spellEnd"/>
      <w:r>
        <w:t xml:space="preserve"> werden </w:t>
      </w:r>
      <w:proofErr w:type="spellStart"/>
      <w:r>
        <w:t>sol</w:t>
      </w:r>
      <w:proofErr w:type="spellEnd"/>
      <w:r>
        <w:t xml:space="preserve"> bis der </w:t>
      </w:r>
      <w:proofErr w:type="spellStart"/>
      <w:r>
        <w:t>Helt</w:t>
      </w:r>
      <w:proofErr w:type="spellEnd"/>
      <w:r>
        <w:t xml:space="preserve"> </w:t>
      </w:r>
      <w:proofErr w:type="spellStart"/>
      <w:r>
        <w:t>kome</w:t>
      </w:r>
      <w:proofErr w:type="spellEnd"/>
      <w:r>
        <w:t xml:space="preserve">. Und zwar hatten die Juden nicht alleine Priester nach dem </w:t>
      </w:r>
      <w:proofErr w:type="spellStart"/>
      <w:r>
        <w:t>gesetz</w:t>
      </w:r>
      <w:proofErr w:type="spellEnd"/>
      <w:r>
        <w:t xml:space="preserve"> so </w:t>
      </w:r>
      <w:proofErr w:type="spellStart"/>
      <w:r>
        <w:t>strenglich</w:t>
      </w:r>
      <w:proofErr w:type="spellEnd"/>
      <w:r>
        <w:t xml:space="preserve"> das Esra schreibet </w:t>
      </w:r>
      <w:proofErr w:type="spellStart"/>
      <w:r>
        <w:t>ettliche</w:t>
      </w:r>
      <w:proofErr w:type="spellEnd"/>
      <w:r>
        <w:t xml:space="preserve"> seien vom Priesterthum </w:t>
      </w:r>
      <w:proofErr w:type="spellStart"/>
      <w:r>
        <w:t>verworffen</w:t>
      </w:r>
      <w:proofErr w:type="spellEnd"/>
      <w:r>
        <w:t xml:space="preserve"> das sie </w:t>
      </w:r>
      <w:proofErr w:type="spellStart"/>
      <w:r>
        <w:t>ire</w:t>
      </w:r>
      <w:proofErr w:type="spellEnd"/>
      <w:r>
        <w:t xml:space="preserve"> </w:t>
      </w:r>
      <w:proofErr w:type="spellStart"/>
      <w:r>
        <w:t>geschlechte</w:t>
      </w:r>
      <w:proofErr w:type="spellEnd"/>
      <w:r>
        <w:t xml:space="preserve"> nicht beweisen </w:t>
      </w:r>
      <w:proofErr w:type="spellStart"/>
      <w:r>
        <w:t>kundten</w:t>
      </w:r>
      <w:proofErr w:type="spellEnd"/>
      <w:r>
        <w:t xml:space="preserve">: sondern hatten auch </w:t>
      </w:r>
      <w:proofErr w:type="spellStart"/>
      <w:r>
        <w:t>Fuersten</w:t>
      </w:r>
      <w:proofErr w:type="spellEnd"/>
      <w:r>
        <w:t xml:space="preserve"> aus dem </w:t>
      </w:r>
      <w:proofErr w:type="spellStart"/>
      <w:r>
        <w:t>Stam</w:t>
      </w:r>
      <w:proofErr w:type="spellEnd"/>
      <w:r>
        <w:t xml:space="preserve"> Juda bis an die </w:t>
      </w:r>
      <w:proofErr w:type="spellStart"/>
      <w:r>
        <w:t>Macabeer</w:t>
      </w:r>
      <w:proofErr w:type="spellEnd"/>
      <w:r>
        <w:t xml:space="preserve"> die aus dem Priesterthum </w:t>
      </w:r>
      <w:proofErr w:type="spellStart"/>
      <w:r>
        <w:t>Herschreten</w:t>
      </w:r>
      <w:proofErr w:type="spellEnd"/>
      <w:r>
        <w:t xml:space="preserve"> / also das der letzte Fuerst aus </w:t>
      </w:r>
      <w:proofErr w:type="spellStart"/>
      <w:r>
        <w:t>Davidischem</w:t>
      </w:r>
      <w:proofErr w:type="spellEnd"/>
      <w:r>
        <w:t xml:space="preserve"> </w:t>
      </w:r>
      <w:proofErr w:type="spellStart"/>
      <w:r>
        <w:t>Stam</w:t>
      </w:r>
      <w:proofErr w:type="spellEnd"/>
      <w:r>
        <w:t xml:space="preserve"> war Joannes </w:t>
      </w:r>
      <w:proofErr w:type="spellStart"/>
      <w:r>
        <w:t>Hircanus</w:t>
      </w:r>
      <w:proofErr w:type="spellEnd"/>
      <w:r>
        <w:t xml:space="preserve"> Luce 3. Janna </w:t>
      </w:r>
      <w:proofErr w:type="spellStart"/>
      <w:r>
        <w:t>genennet</w:t>
      </w:r>
      <w:proofErr w:type="spellEnd"/>
      <w:r>
        <w:t xml:space="preserve"> / welcher Joseph und Maria der </w:t>
      </w:r>
      <w:proofErr w:type="spellStart"/>
      <w:r>
        <w:t>mutter</w:t>
      </w:r>
      <w:proofErr w:type="spellEnd"/>
      <w:r>
        <w:t xml:space="preserve"> Christi </w:t>
      </w:r>
      <w:proofErr w:type="spellStart"/>
      <w:r>
        <w:t>Großvatter</w:t>
      </w:r>
      <w:proofErr w:type="spellEnd"/>
      <w:r>
        <w:t xml:space="preserve"> oder </w:t>
      </w:r>
      <w:proofErr w:type="spellStart"/>
      <w:r>
        <w:t>vorelter</w:t>
      </w:r>
      <w:proofErr w:type="spellEnd"/>
      <w:r>
        <w:t xml:space="preserve"> war. nach welchem Janna die </w:t>
      </w:r>
      <w:proofErr w:type="spellStart"/>
      <w:r>
        <w:t>Macabeer</w:t>
      </w:r>
      <w:proofErr w:type="spellEnd"/>
      <w:r>
        <w:t xml:space="preserve"> </w:t>
      </w:r>
      <w:proofErr w:type="spellStart"/>
      <w:r>
        <w:t>Herscheten</w:t>
      </w:r>
      <w:proofErr w:type="spellEnd"/>
      <w:r>
        <w:t xml:space="preserve"> 120. </w:t>
      </w:r>
      <w:proofErr w:type="spellStart"/>
      <w:r>
        <w:t>Jare</w:t>
      </w:r>
      <w:proofErr w:type="spellEnd"/>
      <w:r>
        <w:t xml:space="preserve"> bis </w:t>
      </w:r>
      <w:proofErr w:type="spellStart"/>
      <w:r>
        <w:t>auff</w:t>
      </w:r>
      <w:proofErr w:type="spellEnd"/>
      <w:r>
        <w:t xml:space="preserve"> </w:t>
      </w:r>
      <w:proofErr w:type="spellStart"/>
      <w:r>
        <w:t>Koenig</w:t>
      </w:r>
      <w:proofErr w:type="spellEnd"/>
      <w:r>
        <w:t xml:space="preserve"> </w:t>
      </w:r>
      <w:proofErr w:type="spellStart"/>
      <w:r>
        <w:t>Herodem</w:t>
      </w:r>
      <w:proofErr w:type="spellEnd"/>
      <w:r>
        <w:t xml:space="preserve"> den Edomiter unter welches </w:t>
      </w:r>
      <w:proofErr w:type="spellStart"/>
      <w:r>
        <w:t>Koenigreichs</w:t>
      </w:r>
      <w:proofErr w:type="spellEnd"/>
      <w:r>
        <w:t xml:space="preserve"> </w:t>
      </w:r>
      <w:proofErr w:type="spellStart"/>
      <w:r>
        <w:t>dreissigstem</w:t>
      </w:r>
      <w:proofErr w:type="spellEnd"/>
      <w:r>
        <w:t xml:space="preserve"> </w:t>
      </w:r>
      <w:proofErr w:type="spellStart"/>
      <w:r>
        <w:t>Jare</w:t>
      </w:r>
      <w:proofErr w:type="spellEnd"/>
      <w:r>
        <w:t xml:space="preserve"> </w:t>
      </w:r>
      <w:proofErr w:type="spellStart"/>
      <w:r>
        <w:t>Chrsitus</w:t>
      </w:r>
      <w:proofErr w:type="spellEnd"/>
      <w:r>
        <w:t xml:space="preserve"> </w:t>
      </w:r>
      <w:proofErr w:type="spellStart"/>
      <w:r>
        <w:t>darumb</w:t>
      </w:r>
      <w:proofErr w:type="spellEnd"/>
      <w:r>
        <w:t xml:space="preserve"> </w:t>
      </w:r>
      <w:proofErr w:type="spellStart"/>
      <w:r>
        <w:t>geborn</w:t>
      </w:r>
      <w:proofErr w:type="spellEnd"/>
      <w:r>
        <w:t xml:space="preserve"> ward das die </w:t>
      </w:r>
      <w:proofErr w:type="spellStart"/>
      <w:r>
        <w:t>Prophetei</w:t>
      </w:r>
      <w:proofErr w:type="spellEnd"/>
      <w:r>
        <w:t xml:space="preserve"> Gen. 49. </w:t>
      </w:r>
      <w:proofErr w:type="spellStart"/>
      <w:r>
        <w:t>erfuellet</w:t>
      </w:r>
      <w:proofErr w:type="spellEnd"/>
      <w:r>
        <w:t xml:space="preserve"> wurde. Also </w:t>
      </w:r>
      <w:proofErr w:type="spellStart"/>
      <w:r>
        <w:t>mueste</w:t>
      </w:r>
      <w:proofErr w:type="spellEnd"/>
      <w:r>
        <w:t xml:space="preserve"> solcher Prophetien halben das leiblich und zeitlich </w:t>
      </w:r>
      <w:proofErr w:type="spellStart"/>
      <w:r>
        <w:t>Koenigreich</w:t>
      </w:r>
      <w:proofErr w:type="spellEnd"/>
      <w:r>
        <w:t xml:space="preserve"> und Priesterthum der Juden nicht bestehen / sondern </w:t>
      </w:r>
      <w:proofErr w:type="spellStart"/>
      <w:r>
        <w:t>muste</w:t>
      </w:r>
      <w:proofErr w:type="spellEnd"/>
      <w:r>
        <w:t xml:space="preserve"> in ein geistliches und ewiges </w:t>
      </w:r>
      <w:proofErr w:type="spellStart"/>
      <w:r>
        <w:t>Koenigreich</w:t>
      </w:r>
      <w:proofErr w:type="spellEnd"/>
      <w:r>
        <w:t xml:space="preserve"> und Priesterthum verwandelt werden nach der </w:t>
      </w:r>
      <w:proofErr w:type="spellStart"/>
      <w:r>
        <w:t>schrifft</w:t>
      </w:r>
      <w:proofErr w:type="spellEnd"/>
      <w:r>
        <w:t xml:space="preserve">. Die </w:t>
      </w:r>
      <w:proofErr w:type="spellStart"/>
      <w:r>
        <w:t>priester</w:t>
      </w:r>
      <w:proofErr w:type="spellEnd"/>
      <w:r>
        <w:t xml:space="preserve"> und Leviten waren </w:t>
      </w:r>
      <w:proofErr w:type="spellStart"/>
      <w:r>
        <w:t>fuerbilder</w:t>
      </w:r>
      <w:proofErr w:type="spellEnd"/>
      <w:r>
        <w:t xml:space="preserve"> der Evangelischen Prediger und Christen so durchs Evangelion </w:t>
      </w:r>
      <w:proofErr w:type="spellStart"/>
      <w:r>
        <w:t>zuwegen</w:t>
      </w:r>
      <w:proofErr w:type="spellEnd"/>
      <w:r>
        <w:t xml:space="preserve"> bringen das sich alle </w:t>
      </w:r>
      <w:proofErr w:type="spellStart"/>
      <w:r>
        <w:t>glewbigen</w:t>
      </w:r>
      <w:proofErr w:type="spellEnd"/>
      <w:r>
        <w:t xml:space="preserve"> zum </w:t>
      </w:r>
      <w:proofErr w:type="spellStart"/>
      <w:r>
        <w:t>Opffer</w:t>
      </w:r>
      <w:proofErr w:type="spellEnd"/>
      <w:r>
        <w:t xml:space="preserve"> Gottes begeben / als Paulus Rom: 15. derhalben das Evangelion ein </w:t>
      </w:r>
      <w:proofErr w:type="spellStart"/>
      <w:r>
        <w:t>opffer</w:t>
      </w:r>
      <w:proofErr w:type="spellEnd"/>
      <w:r>
        <w:t xml:space="preserve"> Gottes nennet. Daraus </w:t>
      </w:r>
      <w:proofErr w:type="spellStart"/>
      <w:r>
        <w:t>wol</w:t>
      </w:r>
      <w:proofErr w:type="spellEnd"/>
      <w:r>
        <w:t xml:space="preserve"> </w:t>
      </w:r>
      <w:proofErr w:type="spellStart"/>
      <w:r>
        <w:t>zuverstehen</w:t>
      </w:r>
      <w:proofErr w:type="spellEnd"/>
      <w:r>
        <w:t xml:space="preserve"> das </w:t>
      </w:r>
      <w:proofErr w:type="spellStart"/>
      <w:r>
        <w:t>Brandopffer</w:t>
      </w:r>
      <w:proofErr w:type="spellEnd"/>
      <w:r>
        <w:t xml:space="preserve"> thun </w:t>
      </w:r>
      <w:proofErr w:type="spellStart"/>
      <w:r>
        <w:t>Speisopffer</w:t>
      </w:r>
      <w:proofErr w:type="spellEnd"/>
      <w:r>
        <w:t xml:space="preserve"> </w:t>
      </w:r>
      <w:proofErr w:type="spellStart"/>
      <w:r>
        <w:t>anzunden</w:t>
      </w:r>
      <w:proofErr w:type="spellEnd"/>
      <w:r>
        <w:t xml:space="preserve"> </w:t>
      </w:r>
      <w:proofErr w:type="spellStart"/>
      <w:r>
        <w:t>Opffer</w:t>
      </w:r>
      <w:proofErr w:type="spellEnd"/>
      <w:r>
        <w:t xml:space="preserve"> schlachten ewiglich / </w:t>
      </w:r>
      <w:proofErr w:type="spellStart"/>
      <w:r>
        <w:t>heisse</w:t>
      </w:r>
      <w:proofErr w:type="spellEnd"/>
      <w:r>
        <w:t xml:space="preserve"> / nach dem Evangelio </w:t>
      </w:r>
      <w:proofErr w:type="spellStart"/>
      <w:r>
        <w:t>leren</w:t>
      </w:r>
      <w:proofErr w:type="spellEnd"/>
      <w:r>
        <w:t xml:space="preserve"> und leben bis an </w:t>
      </w:r>
      <w:proofErr w:type="spellStart"/>
      <w:r>
        <w:t>Juengstentag</w:t>
      </w:r>
      <w:proofErr w:type="spellEnd"/>
      <w:r>
        <w:t xml:space="preserve"> / als Mal: 1. vom Evangelischen </w:t>
      </w:r>
      <w:proofErr w:type="spellStart"/>
      <w:r>
        <w:t>Predigampt</w:t>
      </w:r>
      <w:proofErr w:type="spellEnd"/>
      <w:r>
        <w:t xml:space="preserve"> und leben auch weissaget / und Paulus Rom: 12. solch </w:t>
      </w:r>
      <w:proofErr w:type="spellStart"/>
      <w:r>
        <w:t>Opffer</w:t>
      </w:r>
      <w:proofErr w:type="spellEnd"/>
      <w:r>
        <w:t xml:space="preserve"> </w:t>
      </w:r>
      <w:proofErr w:type="spellStart"/>
      <w:r>
        <w:t>foddert</w:t>
      </w:r>
      <w:proofErr w:type="spellEnd"/>
      <w:r>
        <w:t xml:space="preserve">. So </w:t>
      </w:r>
      <w:proofErr w:type="spellStart"/>
      <w:r>
        <w:t>wil</w:t>
      </w:r>
      <w:proofErr w:type="spellEnd"/>
      <w:r>
        <w:t xml:space="preserve"> er mit </w:t>
      </w:r>
      <w:proofErr w:type="spellStart"/>
      <w:r>
        <w:t>furgelegten</w:t>
      </w:r>
      <w:proofErr w:type="spellEnd"/>
      <w:r>
        <w:t xml:space="preserve"> </w:t>
      </w:r>
      <w:proofErr w:type="spellStart"/>
      <w:r>
        <w:t>wortten</w:t>
      </w:r>
      <w:proofErr w:type="spellEnd"/>
      <w:r>
        <w:t xml:space="preserve"> / </w:t>
      </w:r>
      <w:proofErr w:type="spellStart"/>
      <w:r>
        <w:t>wol</w:t>
      </w:r>
      <w:proofErr w:type="spellEnd"/>
      <w:r>
        <w:t xml:space="preserve"> anzeigen das </w:t>
      </w:r>
      <w:proofErr w:type="spellStart"/>
      <w:r>
        <w:t>Herscher</w:t>
      </w:r>
      <w:proofErr w:type="spellEnd"/>
      <w:r>
        <w:t xml:space="preserve"> und Priester </w:t>
      </w:r>
      <w:proofErr w:type="spellStart"/>
      <w:r>
        <w:t>seinw</w:t>
      </w:r>
      <w:proofErr w:type="spellEnd"/>
      <w:r>
        <w:t xml:space="preserve"> erden bis </w:t>
      </w:r>
      <w:proofErr w:type="spellStart"/>
      <w:r>
        <w:t>auff</w:t>
      </w:r>
      <w:proofErr w:type="spellEnd"/>
      <w:r>
        <w:t xml:space="preserve"> Christum nach dem </w:t>
      </w:r>
      <w:proofErr w:type="spellStart"/>
      <w:r>
        <w:t>gesetz</w:t>
      </w:r>
      <w:proofErr w:type="spellEnd"/>
      <w:r>
        <w:t xml:space="preserve"> </w:t>
      </w:r>
      <w:proofErr w:type="spellStart"/>
      <w:r>
        <w:t>Moisi</w:t>
      </w:r>
      <w:proofErr w:type="spellEnd"/>
      <w:r>
        <w:t xml:space="preserve"> / aber doch werde </w:t>
      </w:r>
      <w:proofErr w:type="spellStart"/>
      <w:r>
        <w:t>solchs</w:t>
      </w:r>
      <w:proofErr w:type="spellEnd"/>
      <w:r>
        <w:t xml:space="preserve"> erst recht durch CHRISTUM und sein Apostel </w:t>
      </w:r>
      <w:proofErr w:type="spellStart"/>
      <w:r>
        <w:t>erfuellet</w:t>
      </w:r>
      <w:proofErr w:type="spellEnd"/>
      <w:r>
        <w:t xml:space="preserve"> werden. Nu </w:t>
      </w:r>
    </w:p>
    <w:p w14:paraId="0C685F8A" w14:textId="77777777" w:rsidR="005F223E" w:rsidRDefault="005F223E" w:rsidP="005F223E">
      <w:pPr>
        <w:pStyle w:val="berschrift3"/>
      </w:pPr>
      <w:r>
        <w:t xml:space="preserve">Wie Gott die </w:t>
      </w:r>
      <w:proofErr w:type="spellStart"/>
      <w:r>
        <w:t>verheissunge</w:t>
      </w:r>
      <w:proofErr w:type="spellEnd"/>
      <w:r>
        <w:t xml:space="preserve"> vom Reich Christi mit dem </w:t>
      </w:r>
      <w:proofErr w:type="spellStart"/>
      <w:r>
        <w:t>Eyde</w:t>
      </w:r>
      <w:proofErr w:type="spellEnd"/>
      <w:r>
        <w:t xml:space="preserve"> </w:t>
      </w:r>
      <w:proofErr w:type="spellStart"/>
      <w:r>
        <w:t>bekrefftiget</w:t>
      </w:r>
      <w:proofErr w:type="spellEnd"/>
      <w:r>
        <w:t>.</w:t>
      </w:r>
    </w:p>
    <w:p w14:paraId="1B25E7FC" w14:textId="77777777" w:rsidR="005F223E" w:rsidRDefault="005F223E" w:rsidP="005F223E">
      <w:pPr>
        <w:pStyle w:val="StandardWeb"/>
      </w:pPr>
      <w:r>
        <w:t xml:space="preserve">Gottes Bund mit tag und nach gemacht stehet geschrieben Gene: 9. Gottes Bund mit David gemacht stehet geschrieben 2. Sa: 7. </w:t>
      </w:r>
      <w:proofErr w:type="spellStart"/>
      <w:r>
        <w:t>Psal</w:t>
      </w:r>
      <w:proofErr w:type="spellEnd"/>
      <w:r>
        <w:t xml:space="preserve">: 89.132. Das durch Leviten und Priester / Evangelische Prediger und Christen </w:t>
      </w:r>
      <w:proofErr w:type="spellStart"/>
      <w:r>
        <w:t>bedeuttet</w:t>
      </w:r>
      <w:proofErr w:type="spellEnd"/>
      <w:r>
        <w:t xml:space="preserve"> werden zeuget Mal: 1. Wie man des </w:t>
      </w:r>
      <w:proofErr w:type="spellStart"/>
      <w:r>
        <w:t>Himels</w:t>
      </w:r>
      <w:proofErr w:type="spellEnd"/>
      <w:r>
        <w:t xml:space="preserve"> </w:t>
      </w:r>
      <w:proofErr w:type="spellStart"/>
      <w:r>
        <w:t>heer</w:t>
      </w:r>
      <w:proofErr w:type="spellEnd"/>
      <w:r>
        <w:t xml:space="preserve"> nicht </w:t>
      </w:r>
      <w:proofErr w:type="spellStart"/>
      <w:r>
        <w:t>zelen</w:t>
      </w:r>
      <w:proofErr w:type="spellEnd"/>
      <w:r>
        <w:t xml:space="preserve"> noch den </w:t>
      </w:r>
      <w:proofErr w:type="spellStart"/>
      <w:r>
        <w:t>sand</w:t>
      </w:r>
      <w:proofErr w:type="spellEnd"/>
      <w:r>
        <w:t xml:space="preserve"> am </w:t>
      </w:r>
      <w:proofErr w:type="spellStart"/>
      <w:r>
        <w:t>meer</w:t>
      </w:r>
      <w:proofErr w:type="spellEnd"/>
      <w:r>
        <w:t xml:space="preserve"> nicht messen </w:t>
      </w:r>
      <w:proofErr w:type="spellStart"/>
      <w:r>
        <w:t>kan</w:t>
      </w:r>
      <w:proofErr w:type="spellEnd"/>
      <w:r>
        <w:t xml:space="preserve"> / also den Samen Gottes </w:t>
      </w:r>
      <w:proofErr w:type="spellStart"/>
      <w:r>
        <w:t>knechtes</w:t>
      </w:r>
      <w:proofErr w:type="spellEnd"/>
      <w:r>
        <w:t xml:space="preserve"> Davids mehren </w:t>
      </w:r>
      <w:proofErr w:type="spellStart"/>
      <w:r>
        <w:t>sampt</w:t>
      </w:r>
      <w:proofErr w:type="spellEnd"/>
      <w:r>
        <w:t xml:space="preserve"> den Leviten Gottes dienern / </w:t>
      </w:r>
      <w:proofErr w:type="spellStart"/>
      <w:r>
        <w:t>heist</w:t>
      </w:r>
      <w:proofErr w:type="spellEnd"/>
      <w:r>
        <w:t xml:space="preserve"> / der Christen und Prediger im </w:t>
      </w:r>
      <w:proofErr w:type="spellStart"/>
      <w:r>
        <w:t>newen</w:t>
      </w:r>
      <w:proofErr w:type="spellEnd"/>
      <w:r>
        <w:t xml:space="preserve"> Testament </w:t>
      </w:r>
      <w:proofErr w:type="spellStart"/>
      <w:r>
        <w:t>nemlich</w:t>
      </w:r>
      <w:proofErr w:type="spellEnd"/>
      <w:r>
        <w:t xml:space="preserve"> Christi </w:t>
      </w:r>
      <w:proofErr w:type="spellStart"/>
      <w:r>
        <w:t>diener</w:t>
      </w:r>
      <w:proofErr w:type="spellEnd"/>
      <w:r>
        <w:t xml:space="preserve"> so </w:t>
      </w:r>
      <w:proofErr w:type="spellStart"/>
      <w:r>
        <w:t>unzelich</w:t>
      </w:r>
      <w:proofErr w:type="spellEnd"/>
      <w:r>
        <w:t xml:space="preserve"> viel werden / als man die </w:t>
      </w:r>
      <w:proofErr w:type="spellStart"/>
      <w:r>
        <w:t>stern</w:t>
      </w:r>
      <w:proofErr w:type="spellEnd"/>
      <w:r>
        <w:t xml:space="preserve"> am </w:t>
      </w:r>
      <w:proofErr w:type="spellStart"/>
      <w:r>
        <w:t>Himel</w:t>
      </w:r>
      <w:proofErr w:type="spellEnd"/>
      <w:r>
        <w:t xml:space="preserve"> </w:t>
      </w:r>
      <w:proofErr w:type="spellStart"/>
      <w:r>
        <w:t>unn</w:t>
      </w:r>
      <w:proofErr w:type="spellEnd"/>
      <w:r>
        <w:t xml:space="preserve"> den </w:t>
      </w:r>
      <w:proofErr w:type="spellStart"/>
      <w:r>
        <w:t>sand</w:t>
      </w:r>
      <w:proofErr w:type="spellEnd"/>
      <w:r>
        <w:t xml:space="preserve"> im </w:t>
      </w:r>
      <w:proofErr w:type="spellStart"/>
      <w:r>
        <w:t>meer</w:t>
      </w:r>
      <w:proofErr w:type="spellEnd"/>
      <w:r>
        <w:t xml:space="preserve"> nicht </w:t>
      </w:r>
      <w:proofErr w:type="spellStart"/>
      <w:r>
        <w:t>zelen</w:t>
      </w:r>
      <w:proofErr w:type="spellEnd"/>
      <w:r>
        <w:t xml:space="preserve"> </w:t>
      </w:r>
      <w:proofErr w:type="spellStart"/>
      <w:r>
        <w:t>kan</w:t>
      </w:r>
      <w:proofErr w:type="spellEnd"/>
      <w:r>
        <w:t xml:space="preserve"> / nach der </w:t>
      </w:r>
      <w:proofErr w:type="spellStart"/>
      <w:r>
        <w:t>verheissung</w:t>
      </w:r>
      <w:proofErr w:type="spellEnd"/>
      <w:r>
        <w:t xml:space="preserve"> Abraham </w:t>
      </w:r>
      <w:proofErr w:type="spellStart"/>
      <w:r>
        <w:t>gescheen</w:t>
      </w:r>
      <w:proofErr w:type="spellEnd"/>
      <w:r>
        <w:t xml:space="preserve"> Ge: 15. und </w:t>
      </w:r>
      <w:proofErr w:type="spellStart"/>
      <w:r>
        <w:t>Psa</w:t>
      </w:r>
      <w:proofErr w:type="spellEnd"/>
      <w:r>
        <w:t xml:space="preserve">. 68. So </w:t>
      </w:r>
      <w:proofErr w:type="spellStart"/>
      <w:r>
        <w:t>wil</w:t>
      </w:r>
      <w:proofErr w:type="spellEnd"/>
      <w:r>
        <w:t xml:space="preserve"> Gott mit diesen </w:t>
      </w:r>
      <w:proofErr w:type="spellStart"/>
      <w:r>
        <w:t>wortten</w:t>
      </w:r>
      <w:proofErr w:type="spellEnd"/>
      <w:r>
        <w:t xml:space="preserve"> (und des </w:t>
      </w:r>
      <w:proofErr w:type="spellStart"/>
      <w:r>
        <w:t>Hern</w:t>
      </w:r>
      <w:proofErr w:type="spellEnd"/>
      <w:r>
        <w:t xml:space="preserve"> </w:t>
      </w:r>
      <w:proofErr w:type="spellStart"/>
      <w:r>
        <w:t>wortt</w:t>
      </w:r>
      <w:proofErr w:type="spellEnd"/>
      <w:r>
        <w:t xml:space="preserve"> </w:t>
      </w:r>
      <w:proofErr w:type="spellStart"/>
      <w:r>
        <w:t>geschach</w:t>
      </w:r>
      <w:proofErr w:type="spellEnd"/>
      <w:r>
        <w:t xml:space="preserve"> zu Jeremia </w:t>
      </w:r>
      <w:proofErr w:type="spellStart"/>
      <w:r>
        <w:t>unn</w:t>
      </w:r>
      <w:proofErr w:type="spellEnd"/>
      <w:r>
        <w:t xml:space="preserve"> sprach / so spricht der Herr: wenn mein Bund </w:t>
      </w:r>
      <w:proofErr w:type="spellStart"/>
      <w:r>
        <w:t>auff</w:t>
      </w:r>
      <w:proofErr w:type="spellEnd"/>
      <w:r>
        <w:t xml:space="preserve"> </w:t>
      </w:r>
      <w:proofErr w:type="spellStart"/>
      <w:r>
        <w:t>hoeren</w:t>
      </w:r>
      <w:proofErr w:type="spellEnd"/>
      <w:r>
        <w:t xml:space="preserve"> wird mit dem tag und der </w:t>
      </w:r>
      <w:proofErr w:type="spellStart"/>
      <w:r>
        <w:t>nacht</w:t>
      </w:r>
      <w:proofErr w:type="spellEnd"/>
      <w:r>
        <w:t xml:space="preserve"> / das es nicht tag und nach </w:t>
      </w:r>
      <w:proofErr w:type="spellStart"/>
      <w:r>
        <w:t>seie</w:t>
      </w:r>
      <w:proofErr w:type="spellEnd"/>
      <w:r>
        <w:t xml:space="preserve"> zu seiner zeit: so wird auch mein Bund </w:t>
      </w:r>
      <w:proofErr w:type="spellStart"/>
      <w:r>
        <w:t>auff</w:t>
      </w:r>
      <w:proofErr w:type="spellEnd"/>
      <w:r>
        <w:t xml:space="preserve"> </w:t>
      </w:r>
      <w:proofErr w:type="spellStart"/>
      <w:r>
        <w:t>hoeren</w:t>
      </w:r>
      <w:proofErr w:type="spellEnd"/>
      <w:r>
        <w:t xml:space="preserve"> mit meinem </w:t>
      </w:r>
      <w:proofErr w:type="spellStart"/>
      <w:r>
        <w:t>knecht</w:t>
      </w:r>
      <w:proofErr w:type="spellEnd"/>
      <w:r>
        <w:t xml:space="preserve"> David / das er nicht einen </w:t>
      </w:r>
      <w:proofErr w:type="spellStart"/>
      <w:r>
        <w:t>Sone</w:t>
      </w:r>
      <w:proofErr w:type="spellEnd"/>
      <w:r>
        <w:t xml:space="preserve"> habe zum </w:t>
      </w:r>
      <w:proofErr w:type="spellStart"/>
      <w:r>
        <w:t>Koenig</w:t>
      </w:r>
      <w:proofErr w:type="spellEnd"/>
      <w:r>
        <w:t xml:space="preserve"> </w:t>
      </w:r>
      <w:proofErr w:type="spellStart"/>
      <w:r>
        <w:t>auff</w:t>
      </w:r>
      <w:proofErr w:type="spellEnd"/>
      <w:r>
        <w:t xml:space="preserve"> seinem </w:t>
      </w:r>
      <w:proofErr w:type="spellStart"/>
      <w:r>
        <w:t>stuel</w:t>
      </w:r>
      <w:proofErr w:type="spellEnd"/>
      <w:r>
        <w:t xml:space="preserve"> / und mit den Leviten und Priestern meinen dienern: wie man des </w:t>
      </w:r>
      <w:proofErr w:type="spellStart"/>
      <w:r>
        <w:t>Himels</w:t>
      </w:r>
      <w:proofErr w:type="spellEnd"/>
      <w:r>
        <w:t xml:space="preserve"> Heer nicht </w:t>
      </w:r>
      <w:proofErr w:type="spellStart"/>
      <w:r>
        <w:t>zelen</w:t>
      </w:r>
      <w:proofErr w:type="spellEnd"/>
      <w:r>
        <w:t xml:space="preserve"> noch den </w:t>
      </w:r>
      <w:proofErr w:type="spellStart"/>
      <w:r>
        <w:t>sand</w:t>
      </w:r>
      <w:proofErr w:type="spellEnd"/>
      <w:r>
        <w:t xml:space="preserve"> am </w:t>
      </w:r>
      <w:proofErr w:type="spellStart"/>
      <w:r>
        <w:t>meer</w:t>
      </w:r>
      <w:proofErr w:type="spellEnd"/>
      <w:r>
        <w:t xml:space="preserve"> messen </w:t>
      </w:r>
      <w:proofErr w:type="spellStart"/>
      <w:r>
        <w:t>kan</w:t>
      </w:r>
      <w:proofErr w:type="spellEnd"/>
      <w:r>
        <w:t xml:space="preserve"> / also </w:t>
      </w:r>
      <w:proofErr w:type="spellStart"/>
      <w:r>
        <w:t>wil</w:t>
      </w:r>
      <w:proofErr w:type="spellEnd"/>
      <w:r>
        <w:t xml:space="preserve"> ich mehren den Samen Davids meines </w:t>
      </w:r>
      <w:proofErr w:type="spellStart"/>
      <w:r>
        <w:t>knechts</w:t>
      </w:r>
      <w:proofErr w:type="spellEnd"/>
      <w:r>
        <w:t xml:space="preserve"> und die Leviten die mir dienen) als einem </w:t>
      </w:r>
      <w:proofErr w:type="spellStart"/>
      <w:r>
        <w:t>eyde</w:t>
      </w:r>
      <w:proofErr w:type="spellEnd"/>
      <w:r>
        <w:t xml:space="preserve"> </w:t>
      </w:r>
      <w:proofErr w:type="spellStart"/>
      <w:r>
        <w:t>bekrefftigen</w:t>
      </w:r>
      <w:proofErr w:type="spellEnd"/>
      <w:r>
        <w:t xml:space="preserve"> / das er seine </w:t>
      </w:r>
      <w:proofErr w:type="spellStart"/>
      <w:r>
        <w:t>verheissunge</w:t>
      </w:r>
      <w:proofErr w:type="spellEnd"/>
      <w:r>
        <w:t xml:space="preserve"> David von </w:t>
      </w:r>
      <w:proofErr w:type="spellStart"/>
      <w:r>
        <w:t>Chrsito</w:t>
      </w:r>
      <w:proofErr w:type="spellEnd"/>
      <w:r>
        <w:t xml:space="preserve"> </w:t>
      </w:r>
      <w:proofErr w:type="spellStart"/>
      <w:r>
        <w:t>gescheen</w:t>
      </w:r>
      <w:proofErr w:type="spellEnd"/>
      <w:r>
        <w:t xml:space="preserve"> so </w:t>
      </w:r>
      <w:proofErr w:type="spellStart"/>
      <w:r>
        <w:t>steiff</w:t>
      </w:r>
      <w:proofErr w:type="spellEnd"/>
      <w:r>
        <w:t xml:space="preserve"> halten und so gewißlich </w:t>
      </w:r>
      <w:proofErr w:type="spellStart"/>
      <w:r>
        <w:t>erfuellen</w:t>
      </w:r>
      <w:proofErr w:type="spellEnd"/>
      <w:r>
        <w:t xml:space="preserve"> wolle / als er des </w:t>
      </w:r>
      <w:proofErr w:type="spellStart"/>
      <w:r>
        <w:t>Himels</w:t>
      </w:r>
      <w:proofErr w:type="spellEnd"/>
      <w:r>
        <w:t xml:space="preserve"> und der Erden Ordnung </w:t>
      </w:r>
      <w:proofErr w:type="spellStart"/>
      <w:r>
        <w:t>erhelt</w:t>
      </w:r>
      <w:proofErr w:type="spellEnd"/>
      <w:r>
        <w:t xml:space="preserve"> bis an </w:t>
      </w:r>
      <w:proofErr w:type="spellStart"/>
      <w:r>
        <w:t>Juengstentag</w:t>
      </w:r>
      <w:proofErr w:type="spellEnd"/>
      <w:r>
        <w:t xml:space="preserve"> / also das im ewigen Reich Christi </w:t>
      </w:r>
      <w:proofErr w:type="spellStart"/>
      <w:r>
        <w:t>imerdar</w:t>
      </w:r>
      <w:proofErr w:type="spellEnd"/>
      <w:r>
        <w:t xml:space="preserve"> </w:t>
      </w:r>
      <w:proofErr w:type="spellStart"/>
      <w:r>
        <w:t>newe</w:t>
      </w:r>
      <w:proofErr w:type="spellEnd"/>
      <w:r>
        <w:t xml:space="preserve"> Christen werden sollen und so viel als der </w:t>
      </w:r>
      <w:proofErr w:type="spellStart"/>
      <w:r>
        <w:t>stern</w:t>
      </w:r>
      <w:proofErr w:type="spellEnd"/>
      <w:r>
        <w:t xml:space="preserve"> am </w:t>
      </w:r>
      <w:proofErr w:type="spellStart"/>
      <w:r>
        <w:t>Himel</w:t>
      </w:r>
      <w:proofErr w:type="spellEnd"/>
      <w:r>
        <w:t xml:space="preserve"> und des </w:t>
      </w:r>
      <w:proofErr w:type="spellStart"/>
      <w:r>
        <w:t>sandes</w:t>
      </w:r>
      <w:proofErr w:type="spellEnd"/>
      <w:r>
        <w:t xml:space="preserve"> am </w:t>
      </w:r>
      <w:proofErr w:type="spellStart"/>
      <w:r>
        <w:t>meer</w:t>
      </w:r>
      <w:proofErr w:type="spellEnd"/>
      <w:r>
        <w:t xml:space="preserve"> / nach allen Gottes </w:t>
      </w:r>
      <w:proofErr w:type="spellStart"/>
      <w:r>
        <w:t>verheissungen</w:t>
      </w:r>
      <w:proofErr w:type="spellEnd"/>
      <w:r>
        <w:t xml:space="preserve"> von Christo und seiner Christenheit </w:t>
      </w:r>
      <w:proofErr w:type="spellStart"/>
      <w:r>
        <w:t>gered</w:t>
      </w:r>
      <w:proofErr w:type="spellEnd"/>
      <w:r>
        <w:t xml:space="preserve">. </w:t>
      </w:r>
    </w:p>
    <w:p w14:paraId="18416087" w14:textId="77777777" w:rsidR="005F223E" w:rsidRDefault="005F223E" w:rsidP="005F223E">
      <w:pPr>
        <w:pStyle w:val="StandardWeb"/>
      </w:pPr>
      <w:r>
        <w:t xml:space="preserve">Und des </w:t>
      </w:r>
      <w:proofErr w:type="spellStart"/>
      <w:r>
        <w:t>Hern</w:t>
      </w:r>
      <w:proofErr w:type="spellEnd"/>
      <w:r>
        <w:t xml:space="preserve"> Wort </w:t>
      </w:r>
      <w:proofErr w:type="spellStart"/>
      <w:r>
        <w:t>geschach</w:t>
      </w:r>
      <w:proofErr w:type="spellEnd"/>
      <w:r>
        <w:t xml:space="preserve"> zu Jeremia und sprach. </w:t>
      </w:r>
      <w:proofErr w:type="spellStart"/>
      <w:r>
        <w:t>Hastu</w:t>
      </w:r>
      <w:proofErr w:type="spellEnd"/>
      <w:r>
        <w:t xml:space="preserve"> nicht gesehen was </w:t>
      </w:r>
      <w:proofErr w:type="spellStart"/>
      <w:r>
        <w:t>dis</w:t>
      </w:r>
      <w:proofErr w:type="spellEnd"/>
      <w:r>
        <w:t xml:space="preserve"> </w:t>
      </w:r>
      <w:proofErr w:type="spellStart"/>
      <w:r>
        <w:t>volck</w:t>
      </w:r>
      <w:proofErr w:type="spellEnd"/>
      <w:r>
        <w:t xml:space="preserve"> redet und spricht: hat doch der Herr auch die zweie </w:t>
      </w:r>
      <w:proofErr w:type="spellStart"/>
      <w:r>
        <w:t>geschlechte</w:t>
      </w:r>
      <w:proofErr w:type="spellEnd"/>
      <w:r>
        <w:t xml:space="preserve"> </w:t>
      </w:r>
      <w:proofErr w:type="spellStart"/>
      <w:r>
        <w:t>verworffen</w:t>
      </w:r>
      <w:proofErr w:type="spellEnd"/>
      <w:r>
        <w:t xml:space="preserve"> welche er </w:t>
      </w:r>
      <w:proofErr w:type="spellStart"/>
      <w:r>
        <w:t>auserwelet</w:t>
      </w:r>
      <w:proofErr w:type="spellEnd"/>
      <w:r>
        <w:t xml:space="preserve"> hatte / und </w:t>
      </w:r>
      <w:proofErr w:type="spellStart"/>
      <w:r>
        <w:t>lestern</w:t>
      </w:r>
      <w:proofErr w:type="spellEnd"/>
      <w:r>
        <w:t xml:space="preserve"> mein </w:t>
      </w:r>
      <w:proofErr w:type="spellStart"/>
      <w:r>
        <w:t>volck</w:t>
      </w:r>
      <w:proofErr w:type="spellEnd"/>
      <w:r>
        <w:t xml:space="preserve"> als </w:t>
      </w:r>
      <w:proofErr w:type="spellStart"/>
      <w:r>
        <w:t>solten</w:t>
      </w:r>
      <w:proofErr w:type="spellEnd"/>
      <w:r>
        <w:t xml:space="preserve"> sie nicht mehr mein </w:t>
      </w:r>
      <w:proofErr w:type="spellStart"/>
      <w:r>
        <w:t>volck</w:t>
      </w:r>
      <w:proofErr w:type="spellEnd"/>
      <w:r>
        <w:t xml:space="preserve"> sein. So spricht der Herr: halt ich meinen Bund nicht mit tag und </w:t>
      </w:r>
      <w:proofErr w:type="spellStart"/>
      <w:r>
        <w:t>nacht</w:t>
      </w:r>
      <w:proofErr w:type="spellEnd"/>
      <w:r>
        <w:t xml:space="preserve"> noch die Ordnung des </w:t>
      </w:r>
      <w:proofErr w:type="spellStart"/>
      <w:r>
        <w:t>Himels</w:t>
      </w:r>
      <w:proofErr w:type="spellEnd"/>
      <w:r>
        <w:t xml:space="preserve"> und der Erden: so </w:t>
      </w:r>
      <w:proofErr w:type="spellStart"/>
      <w:r>
        <w:t>wil</w:t>
      </w:r>
      <w:proofErr w:type="spellEnd"/>
      <w:r>
        <w:t xml:space="preserve"> ich auch </w:t>
      </w:r>
      <w:proofErr w:type="spellStart"/>
      <w:r>
        <w:t>verwerffen</w:t>
      </w:r>
      <w:proofErr w:type="spellEnd"/>
      <w:r>
        <w:t xml:space="preserve"> den Samen Jacob </w:t>
      </w:r>
      <w:proofErr w:type="spellStart"/>
      <w:r>
        <w:t>unn</w:t>
      </w:r>
      <w:proofErr w:type="spellEnd"/>
      <w:r>
        <w:t xml:space="preserve"> Davids meines </w:t>
      </w:r>
      <w:proofErr w:type="spellStart"/>
      <w:r>
        <w:t>knechts</w:t>
      </w:r>
      <w:proofErr w:type="spellEnd"/>
      <w:r>
        <w:t xml:space="preserve"> / das ich nicht aus </w:t>
      </w:r>
      <w:proofErr w:type="spellStart"/>
      <w:r>
        <w:t>irem</w:t>
      </w:r>
      <w:proofErr w:type="spellEnd"/>
      <w:r>
        <w:t xml:space="preserve"> Samen </w:t>
      </w:r>
      <w:proofErr w:type="spellStart"/>
      <w:r>
        <w:t>neme</w:t>
      </w:r>
      <w:proofErr w:type="spellEnd"/>
      <w:r>
        <w:t xml:space="preserve"> die da </w:t>
      </w:r>
      <w:proofErr w:type="spellStart"/>
      <w:r>
        <w:t>Herschen</w:t>
      </w:r>
      <w:proofErr w:type="spellEnd"/>
      <w:r>
        <w:t xml:space="preserve"> </w:t>
      </w:r>
      <w:proofErr w:type="spellStart"/>
      <w:r>
        <w:t>uber</w:t>
      </w:r>
      <w:proofErr w:type="spellEnd"/>
      <w:r>
        <w:t xml:space="preserve"> den Samen Abraham Isaac und Jacob: denn ich </w:t>
      </w:r>
      <w:proofErr w:type="spellStart"/>
      <w:r>
        <w:t>wil</w:t>
      </w:r>
      <w:proofErr w:type="spellEnd"/>
      <w:r>
        <w:t xml:space="preserve"> </w:t>
      </w:r>
      <w:proofErr w:type="spellStart"/>
      <w:r>
        <w:t>ir</w:t>
      </w:r>
      <w:proofErr w:type="spellEnd"/>
      <w:r>
        <w:t xml:space="preserve"> </w:t>
      </w:r>
      <w:proofErr w:type="spellStart"/>
      <w:r>
        <w:t>gefengnis</w:t>
      </w:r>
      <w:proofErr w:type="spellEnd"/>
      <w:r>
        <w:t xml:space="preserve"> wenden und mich </w:t>
      </w:r>
      <w:proofErr w:type="spellStart"/>
      <w:r>
        <w:t>uber</w:t>
      </w:r>
      <w:proofErr w:type="spellEnd"/>
      <w:r>
        <w:t xml:space="preserve"> sie erbarmen. </w:t>
      </w:r>
    </w:p>
    <w:p w14:paraId="1F20D471" w14:textId="77777777" w:rsidR="005F223E" w:rsidRDefault="005F223E" w:rsidP="005F223E">
      <w:pPr>
        <w:pStyle w:val="StandardWeb"/>
      </w:pPr>
      <w:r>
        <w:t xml:space="preserve">In </w:t>
      </w:r>
      <w:proofErr w:type="spellStart"/>
      <w:r>
        <w:t>disem</w:t>
      </w:r>
      <w:proofErr w:type="spellEnd"/>
      <w:r>
        <w:t xml:space="preserve"> letzten teil last uns schlecht hin </w:t>
      </w:r>
      <w:proofErr w:type="spellStart"/>
      <w:r>
        <w:t>erzelen</w:t>
      </w:r>
      <w:proofErr w:type="spellEnd"/>
      <w:r>
        <w:t xml:space="preserve">. </w:t>
      </w:r>
    </w:p>
    <w:p w14:paraId="4982ABC5" w14:textId="77777777" w:rsidR="005F223E" w:rsidRDefault="005F223E" w:rsidP="005F223E">
      <w:pPr>
        <w:pStyle w:val="berschrift3"/>
      </w:pPr>
      <w:r>
        <w:t xml:space="preserve">Wie Gott die </w:t>
      </w:r>
      <w:proofErr w:type="spellStart"/>
      <w:r>
        <w:t>troestet</w:t>
      </w:r>
      <w:proofErr w:type="spellEnd"/>
      <w:r>
        <w:t xml:space="preserve"> so </w:t>
      </w:r>
      <w:proofErr w:type="spellStart"/>
      <w:r>
        <w:t>betruebet</w:t>
      </w:r>
      <w:proofErr w:type="spellEnd"/>
      <w:r>
        <w:t xml:space="preserve"> waren durch die losen </w:t>
      </w:r>
      <w:proofErr w:type="spellStart"/>
      <w:r>
        <w:t>meuller</w:t>
      </w:r>
      <w:proofErr w:type="spellEnd"/>
      <w:r>
        <w:t xml:space="preserve"> die lallen: es ist nu gar aus mit den Juden.</w:t>
      </w:r>
    </w:p>
    <w:p w14:paraId="350491AA" w14:textId="77777777" w:rsidR="005F223E" w:rsidRDefault="005F223E" w:rsidP="005F223E">
      <w:pPr>
        <w:pStyle w:val="StandardWeb"/>
      </w:pPr>
      <w:r>
        <w:t xml:space="preserve">Mit </w:t>
      </w:r>
      <w:proofErr w:type="spellStart"/>
      <w:r>
        <w:t>disen</w:t>
      </w:r>
      <w:proofErr w:type="spellEnd"/>
      <w:r>
        <w:t xml:space="preserve"> </w:t>
      </w:r>
      <w:proofErr w:type="spellStart"/>
      <w:r>
        <w:t>wortten</w:t>
      </w:r>
      <w:proofErr w:type="spellEnd"/>
      <w:r>
        <w:t xml:space="preserve"> (</w:t>
      </w:r>
      <w:proofErr w:type="spellStart"/>
      <w:r>
        <w:t>dis</w:t>
      </w:r>
      <w:proofErr w:type="spellEnd"/>
      <w:r>
        <w:t xml:space="preserve"> </w:t>
      </w:r>
      <w:proofErr w:type="spellStart"/>
      <w:r>
        <w:t>volck</w:t>
      </w:r>
      <w:proofErr w:type="spellEnd"/>
      <w:r>
        <w:t xml:space="preserve"> spricht hat doch der Herr auch die zweie </w:t>
      </w:r>
      <w:proofErr w:type="spellStart"/>
      <w:r>
        <w:t>geschlechte</w:t>
      </w:r>
      <w:proofErr w:type="spellEnd"/>
      <w:r>
        <w:t xml:space="preserve"> </w:t>
      </w:r>
      <w:proofErr w:type="spellStart"/>
      <w:r>
        <w:t>verworffen</w:t>
      </w:r>
      <w:proofErr w:type="spellEnd"/>
      <w:r>
        <w:t xml:space="preserve"> welche er </w:t>
      </w:r>
      <w:proofErr w:type="spellStart"/>
      <w:r>
        <w:t>außerwelet</w:t>
      </w:r>
      <w:proofErr w:type="spellEnd"/>
      <w:r>
        <w:t xml:space="preserve"> hatte / und </w:t>
      </w:r>
      <w:proofErr w:type="spellStart"/>
      <w:r>
        <w:t>lestern</w:t>
      </w:r>
      <w:proofErr w:type="spellEnd"/>
      <w:r>
        <w:t xml:space="preserve"> mein </w:t>
      </w:r>
      <w:proofErr w:type="spellStart"/>
      <w:r>
        <w:t>volck</w:t>
      </w:r>
      <w:proofErr w:type="spellEnd"/>
      <w:r>
        <w:t xml:space="preserve"> als sollten sie nicht mehr mein </w:t>
      </w:r>
      <w:proofErr w:type="spellStart"/>
      <w:r>
        <w:t>volck</w:t>
      </w:r>
      <w:proofErr w:type="spellEnd"/>
      <w:r>
        <w:t xml:space="preserve"> sein) beschreibet er der </w:t>
      </w:r>
      <w:proofErr w:type="spellStart"/>
      <w:r>
        <w:t>falschenpropheten</w:t>
      </w:r>
      <w:proofErr w:type="spellEnd"/>
      <w:r>
        <w:t xml:space="preserve"> und </w:t>
      </w:r>
      <w:proofErr w:type="spellStart"/>
      <w:r>
        <w:t>lestermeuller</w:t>
      </w:r>
      <w:proofErr w:type="spellEnd"/>
      <w:r>
        <w:t xml:space="preserve"> </w:t>
      </w:r>
      <w:proofErr w:type="spellStart"/>
      <w:r>
        <w:t>wort</w:t>
      </w:r>
      <w:proofErr w:type="spellEnd"/>
      <w:r>
        <w:t xml:space="preserve"> / damit sie Jeremia Predigte verachten und das </w:t>
      </w:r>
      <w:proofErr w:type="spellStart"/>
      <w:r>
        <w:t>volck</w:t>
      </w:r>
      <w:proofErr w:type="spellEnd"/>
      <w:r>
        <w:t xml:space="preserve"> </w:t>
      </w:r>
      <w:proofErr w:type="spellStart"/>
      <w:r>
        <w:t>bewegeten</w:t>
      </w:r>
      <w:proofErr w:type="spellEnd"/>
      <w:r>
        <w:t xml:space="preserve"> </w:t>
      </w:r>
      <w:proofErr w:type="spellStart"/>
      <w:r>
        <w:t>zuverzweiveln</w:t>
      </w:r>
      <w:proofErr w:type="spellEnd"/>
      <w:r>
        <w:t xml:space="preserve"> und sagen / es ist nu gar aus und Gottes </w:t>
      </w:r>
      <w:proofErr w:type="spellStart"/>
      <w:r>
        <w:t>verheissunge</w:t>
      </w:r>
      <w:proofErr w:type="spellEnd"/>
      <w:r>
        <w:t xml:space="preserve"> sind nichts / weil der </w:t>
      </w:r>
      <w:proofErr w:type="spellStart"/>
      <w:r>
        <w:t>Koenig</w:t>
      </w:r>
      <w:proofErr w:type="spellEnd"/>
      <w:r>
        <w:t xml:space="preserve"> zu Babel Jerusalem </w:t>
      </w:r>
      <w:proofErr w:type="spellStart"/>
      <w:r>
        <w:t>verstoeren</w:t>
      </w:r>
      <w:proofErr w:type="spellEnd"/>
      <w:r>
        <w:t xml:space="preserve"> wird. Durch die zweie </w:t>
      </w:r>
      <w:proofErr w:type="spellStart"/>
      <w:r>
        <w:t>geschlechte</w:t>
      </w:r>
      <w:proofErr w:type="spellEnd"/>
      <w:r>
        <w:t xml:space="preserve"> / verstehe Juda und Ben </w:t>
      </w:r>
      <w:proofErr w:type="spellStart"/>
      <w:r>
        <w:t>Jamin</w:t>
      </w:r>
      <w:proofErr w:type="spellEnd"/>
      <w:r>
        <w:t xml:space="preserve">. Mit </w:t>
      </w:r>
      <w:proofErr w:type="spellStart"/>
      <w:r>
        <w:t>disen</w:t>
      </w:r>
      <w:proofErr w:type="spellEnd"/>
      <w:r>
        <w:t xml:space="preserve"> </w:t>
      </w:r>
      <w:proofErr w:type="spellStart"/>
      <w:r>
        <w:t>wortten</w:t>
      </w:r>
      <w:proofErr w:type="spellEnd"/>
      <w:r>
        <w:t xml:space="preserve"> aber (So spricht der Herr halt ich meinen Bund nicht mit tag und </w:t>
      </w:r>
      <w:proofErr w:type="spellStart"/>
      <w:r>
        <w:t>nacht</w:t>
      </w:r>
      <w:proofErr w:type="spellEnd"/>
      <w:r>
        <w:t xml:space="preserve"> noch die Ordnung des </w:t>
      </w:r>
      <w:proofErr w:type="spellStart"/>
      <w:r>
        <w:t>Himels</w:t>
      </w:r>
      <w:proofErr w:type="spellEnd"/>
      <w:r>
        <w:t xml:space="preserve"> und der erden: so </w:t>
      </w:r>
      <w:proofErr w:type="spellStart"/>
      <w:r>
        <w:t>wil</w:t>
      </w:r>
      <w:proofErr w:type="spellEnd"/>
      <w:r>
        <w:t xml:space="preserve"> ich auch </w:t>
      </w:r>
      <w:proofErr w:type="spellStart"/>
      <w:r>
        <w:t>verwerffen</w:t>
      </w:r>
      <w:proofErr w:type="spellEnd"/>
      <w:r>
        <w:t xml:space="preserve"> den Samen Jacob und Davids meines </w:t>
      </w:r>
      <w:proofErr w:type="spellStart"/>
      <w:r>
        <w:t>knechts</w:t>
      </w:r>
      <w:proofErr w:type="spellEnd"/>
      <w:r>
        <w:t xml:space="preserve"> / das ich nicht aus </w:t>
      </w:r>
      <w:proofErr w:type="spellStart"/>
      <w:r>
        <w:t>irem</w:t>
      </w:r>
      <w:proofErr w:type="spellEnd"/>
      <w:r>
        <w:t xml:space="preserve"> Samen </w:t>
      </w:r>
      <w:proofErr w:type="spellStart"/>
      <w:r>
        <w:t>neme</w:t>
      </w:r>
      <w:proofErr w:type="spellEnd"/>
      <w:r>
        <w:t xml:space="preserve"> die da </w:t>
      </w:r>
      <w:proofErr w:type="spellStart"/>
      <w:r>
        <w:t>herschen</w:t>
      </w:r>
      <w:proofErr w:type="spellEnd"/>
      <w:r>
        <w:t xml:space="preserve"> </w:t>
      </w:r>
      <w:proofErr w:type="spellStart"/>
      <w:r>
        <w:t>uber</w:t>
      </w:r>
      <w:proofErr w:type="spellEnd"/>
      <w:r>
        <w:t xml:space="preserve"> den Samen Abraham Isaac und Jacob: denn ich </w:t>
      </w:r>
      <w:proofErr w:type="spellStart"/>
      <w:r>
        <w:t>wil</w:t>
      </w:r>
      <w:proofErr w:type="spellEnd"/>
      <w:r>
        <w:t xml:space="preserve"> </w:t>
      </w:r>
      <w:proofErr w:type="spellStart"/>
      <w:r>
        <w:t>ir</w:t>
      </w:r>
      <w:proofErr w:type="spellEnd"/>
      <w:r>
        <w:t xml:space="preserve"> </w:t>
      </w:r>
      <w:proofErr w:type="spellStart"/>
      <w:r>
        <w:t>gefengnis</w:t>
      </w:r>
      <w:proofErr w:type="spellEnd"/>
      <w:r>
        <w:t xml:space="preserve"> wenden / und mich </w:t>
      </w:r>
      <w:proofErr w:type="spellStart"/>
      <w:r>
        <w:t>uber</w:t>
      </w:r>
      <w:proofErr w:type="spellEnd"/>
      <w:r>
        <w:t xml:space="preserve"> sie erbarmen) </w:t>
      </w:r>
      <w:proofErr w:type="spellStart"/>
      <w:r>
        <w:t>troestet</w:t>
      </w:r>
      <w:proofErr w:type="spellEnd"/>
      <w:r>
        <w:t xml:space="preserve"> er die </w:t>
      </w:r>
      <w:proofErr w:type="spellStart"/>
      <w:r>
        <w:t>betruebeten</w:t>
      </w:r>
      <w:proofErr w:type="spellEnd"/>
      <w:r>
        <w:t xml:space="preserve"> und </w:t>
      </w:r>
      <w:proofErr w:type="spellStart"/>
      <w:r>
        <w:t>zweivelhafftigen</w:t>
      </w:r>
      <w:proofErr w:type="spellEnd"/>
      <w:r>
        <w:t xml:space="preserve"> mit einer reichen </w:t>
      </w:r>
      <w:proofErr w:type="spellStart"/>
      <w:r>
        <w:t>verheissung</w:t>
      </w:r>
      <w:proofErr w:type="spellEnd"/>
      <w:r>
        <w:t xml:space="preserve"> und spricht / so war als des </w:t>
      </w:r>
      <w:proofErr w:type="spellStart"/>
      <w:r>
        <w:t>Himels</w:t>
      </w:r>
      <w:proofErr w:type="spellEnd"/>
      <w:r>
        <w:t xml:space="preserve"> und der Erden Ordnung so man </w:t>
      </w:r>
      <w:proofErr w:type="spellStart"/>
      <w:r>
        <w:t>teglich</w:t>
      </w:r>
      <w:proofErr w:type="spellEnd"/>
      <w:r>
        <w:t xml:space="preserve"> im schwang gehen </w:t>
      </w:r>
      <w:proofErr w:type="spellStart"/>
      <w:r>
        <w:t>sihet</w:t>
      </w:r>
      <w:proofErr w:type="spellEnd"/>
      <w:r>
        <w:t xml:space="preserve"> / nicht </w:t>
      </w:r>
      <w:proofErr w:type="spellStart"/>
      <w:r>
        <w:t>verendert</w:t>
      </w:r>
      <w:proofErr w:type="spellEnd"/>
      <w:r>
        <w:t xml:space="preserve"> werden </w:t>
      </w:r>
      <w:proofErr w:type="spellStart"/>
      <w:r>
        <w:t>sol</w:t>
      </w:r>
      <w:proofErr w:type="spellEnd"/>
      <w:r>
        <w:t xml:space="preserve"> bis an </w:t>
      </w:r>
      <w:proofErr w:type="spellStart"/>
      <w:r>
        <w:t>Juengsten</w:t>
      </w:r>
      <w:proofErr w:type="spellEnd"/>
      <w:r>
        <w:t xml:space="preserve"> tage / wolle er halten was er </w:t>
      </w:r>
      <w:proofErr w:type="spellStart"/>
      <w:r>
        <w:t>guttes</w:t>
      </w:r>
      <w:proofErr w:type="spellEnd"/>
      <w:r>
        <w:t xml:space="preserve"> habe </w:t>
      </w:r>
      <w:proofErr w:type="spellStart"/>
      <w:r>
        <w:t>gered</w:t>
      </w:r>
      <w:proofErr w:type="spellEnd"/>
      <w:r>
        <w:t xml:space="preserve"> </w:t>
      </w:r>
      <w:proofErr w:type="spellStart"/>
      <w:r>
        <w:t>zuthun</w:t>
      </w:r>
      <w:proofErr w:type="spellEnd"/>
      <w:r>
        <w:t xml:space="preserve"> beide Juda und Israel nach der Babylonischen </w:t>
      </w:r>
      <w:proofErr w:type="spellStart"/>
      <w:r>
        <w:t>gefengnis</w:t>
      </w:r>
      <w:proofErr w:type="spellEnd"/>
      <w:r>
        <w:t xml:space="preserve"> durch CHRISTUM. </w:t>
      </w:r>
    </w:p>
    <w:p w14:paraId="0B54EC38" w14:textId="77777777" w:rsidR="005F223E" w:rsidRDefault="005F223E" w:rsidP="005F223E">
      <w:pPr>
        <w:pStyle w:val="StandardWeb"/>
      </w:pPr>
      <w:r>
        <w:t xml:space="preserve">Also werde </w:t>
      </w:r>
      <w:proofErr w:type="spellStart"/>
      <w:r>
        <w:t>dis</w:t>
      </w:r>
      <w:proofErr w:type="spellEnd"/>
      <w:r>
        <w:t xml:space="preserve"> Capitel in dreie </w:t>
      </w:r>
      <w:proofErr w:type="spellStart"/>
      <w:r>
        <w:t>Stuecke</w:t>
      </w:r>
      <w:proofErr w:type="spellEnd"/>
      <w:r>
        <w:t xml:space="preserve"> </w:t>
      </w:r>
      <w:proofErr w:type="spellStart"/>
      <w:r>
        <w:t>geteilet</w:t>
      </w:r>
      <w:proofErr w:type="spellEnd"/>
      <w:r>
        <w:t xml:space="preserve"> </w:t>
      </w:r>
      <w:proofErr w:type="spellStart"/>
      <w:r>
        <w:t>kurtzlich</w:t>
      </w:r>
      <w:proofErr w:type="spellEnd"/>
      <w:r>
        <w:t xml:space="preserve"> und </w:t>
      </w:r>
      <w:proofErr w:type="spellStart"/>
      <w:r>
        <w:t>darumb</w:t>
      </w:r>
      <w:proofErr w:type="spellEnd"/>
      <w:r>
        <w:t xml:space="preserve"> </w:t>
      </w:r>
      <w:proofErr w:type="spellStart"/>
      <w:r>
        <w:t>ausgeleget</w:t>
      </w:r>
      <w:proofErr w:type="spellEnd"/>
      <w:r>
        <w:t xml:space="preserve"> das alle </w:t>
      </w:r>
      <w:proofErr w:type="spellStart"/>
      <w:r>
        <w:t>Stette</w:t>
      </w:r>
      <w:proofErr w:type="spellEnd"/>
      <w:r>
        <w:t xml:space="preserve"> so Gottes </w:t>
      </w:r>
      <w:proofErr w:type="spellStart"/>
      <w:r>
        <w:t>Wortt</w:t>
      </w:r>
      <w:proofErr w:type="spellEnd"/>
      <w:r>
        <w:t xml:space="preserve"> haben und desselben </w:t>
      </w:r>
      <w:proofErr w:type="spellStart"/>
      <w:r>
        <w:t>mißbrauchn</w:t>
      </w:r>
      <w:proofErr w:type="spellEnd"/>
      <w:r>
        <w:t xml:space="preserve"> dreie </w:t>
      </w:r>
      <w:proofErr w:type="spellStart"/>
      <w:r>
        <w:t>lere</w:t>
      </w:r>
      <w:proofErr w:type="spellEnd"/>
      <w:r>
        <w:t xml:space="preserve"> daraus </w:t>
      </w:r>
      <w:proofErr w:type="spellStart"/>
      <w:r>
        <w:t>schepffen</w:t>
      </w:r>
      <w:proofErr w:type="spellEnd"/>
      <w:r>
        <w:t xml:space="preserve">. </w:t>
      </w:r>
    </w:p>
    <w:p w14:paraId="53F6E26E" w14:textId="77777777" w:rsidR="005F223E" w:rsidRDefault="005F223E" w:rsidP="005F223E">
      <w:pPr>
        <w:pStyle w:val="StandardWeb"/>
      </w:pPr>
      <w:r>
        <w:t xml:space="preserve">Erstlich weil Jeremias spricht im ersten teil </w:t>
      </w:r>
      <w:proofErr w:type="spellStart"/>
      <w:r>
        <w:t>dises</w:t>
      </w:r>
      <w:proofErr w:type="spellEnd"/>
      <w:r>
        <w:t xml:space="preserve"> </w:t>
      </w:r>
      <w:proofErr w:type="spellStart"/>
      <w:r>
        <w:t>Capitels</w:t>
      </w:r>
      <w:proofErr w:type="spellEnd"/>
      <w:r>
        <w:t xml:space="preserve"> das Jerusalem </w:t>
      </w:r>
      <w:proofErr w:type="spellStart"/>
      <w:r>
        <w:t>umb</w:t>
      </w:r>
      <w:proofErr w:type="spellEnd"/>
      <w:r>
        <w:t xml:space="preserve"> </w:t>
      </w:r>
      <w:proofErr w:type="spellStart"/>
      <w:r>
        <w:t>irer</w:t>
      </w:r>
      <w:proofErr w:type="spellEnd"/>
      <w:r>
        <w:t xml:space="preserve"> </w:t>
      </w:r>
      <w:proofErr w:type="spellStart"/>
      <w:r>
        <w:t>boßheit</w:t>
      </w:r>
      <w:proofErr w:type="spellEnd"/>
      <w:r>
        <w:t xml:space="preserve"> willen </w:t>
      </w:r>
      <w:proofErr w:type="spellStart"/>
      <w:r>
        <w:t>verstoeret</w:t>
      </w:r>
      <w:proofErr w:type="spellEnd"/>
      <w:r>
        <w:t xml:space="preserve"> worden </w:t>
      </w:r>
      <w:proofErr w:type="spellStart"/>
      <w:r>
        <w:t>seie</w:t>
      </w:r>
      <w:proofErr w:type="spellEnd"/>
      <w:r>
        <w:t xml:space="preserve"> / das sie </w:t>
      </w:r>
      <w:proofErr w:type="spellStart"/>
      <w:r>
        <w:t>ire</w:t>
      </w:r>
      <w:proofErr w:type="spellEnd"/>
      <w:r>
        <w:t xml:space="preserve"> leben nach den </w:t>
      </w:r>
      <w:proofErr w:type="spellStart"/>
      <w:r>
        <w:t>zehen</w:t>
      </w:r>
      <w:proofErr w:type="spellEnd"/>
      <w:r>
        <w:t xml:space="preserve"> </w:t>
      </w:r>
      <w:proofErr w:type="spellStart"/>
      <w:r>
        <w:t>gebotten</w:t>
      </w:r>
      <w:proofErr w:type="spellEnd"/>
      <w:r>
        <w:t xml:space="preserve"> bessern und </w:t>
      </w:r>
      <w:proofErr w:type="spellStart"/>
      <w:r>
        <w:t>ire</w:t>
      </w:r>
      <w:proofErr w:type="spellEnd"/>
      <w:r>
        <w:t xml:space="preserve"> </w:t>
      </w:r>
      <w:proofErr w:type="spellStart"/>
      <w:r>
        <w:t>besserung</w:t>
      </w:r>
      <w:proofErr w:type="spellEnd"/>
      <w:r>
        <w:t xml:space="preserve"> an </w:t>
      </w:r>
      <w:proofErr w:type="spellStart"/>
      <w:r>
        <w:t>wolversorgunge</w:t>
      </w:r>
      <w:proofErr w:type="spellEnd"/>
      <w:r>
        <w:t xml:space="preserve"> der Schulen Kirchen </w:t>
      </w:r>
      <w:proofErr w:type="spellStart"/>
      <w:r>
        <w:t>Spitalen</w:t>
      </w:r>
      <w:proofErr w:type="spellEnd"/>
      <w:r>
        <w:t xml:space="preserve"> beweisen oder </w:t>
      </w:r>
      <w:proofErr w:type="spellStart"/>
      <w:r>
        <w:t>ben</w:t>
      </w:r>
      <w:proofErr w:type="spellEnd"/>
      <w:r>
        <w:t xml:space="preserve"> der straffe </w:t>
      </w:r>
      <w:proofErr w:type="spellStart"/>
      <w:r>
        <w:t>gewartten</w:t>
      </w:r>
      <w:proofErr w:type="spellEnd"/>
      <w:r>
        <w:t xml:space="preserve"> damit das unbußfertige Jerusalem </w:t>
      </w:r>
      <w:proofErr w:type="spellStart"/>
      <w:r>
        <w:t>zerplaget</w:t>
      </w:r>
      <w:proofErr w:type="spellEnd"/>
      <w:r>
        <w:t xml:space="preserve"> worden ist. </w:t>
      </w:r>
    </w:p>
    <w:p w14:paraId="415977BE" w14:textId="77777777" w:rsidR="005F223E" w:rsidRDefault="005F223E" w:rsidP="005F223E">
      <w:pPr>
        <w:pStyle w:val="StandardWeb"/>
      </w:pPr>
      <w:r>
        <w:t xml:space="preserve">Darnach weil Jeremias im andern teil </w:t>
      </w:r>
      <w:proofErr w:type="spellStart"/>
      <w:r>
        <w:t>disses</w:t>
      </w:r>
      <w:proofErr w:type="spellEnd"/>
      <w:r>
        <w:t xml:space="preserve"> </w:t>
      </w:r>
      <w:proofErr w:type="spellStart"/>
      <w:r>
        <w:t>Capitels</w:t>
      </w:r>
      <w:proofErr w:type="spellEnd"/>
      <w:r>
        <w:t xml:space="preserve"> anzeiget das Gott denen so in </w:t>
      </w:r>
      <w:proofErr w:type="spellStart"/>
      <w:r>
        <w:t>anruffen</w:t>
      </w:r>
      <w:proofErr w:type="spellEnd"/>
      <w:r>
        <w:t xml:space="preserve"> in der plage </w:t>
      </w:r>
      <w:proofErr w:type="spellStart"/>
      <w:r>
        <w:t>umb</w:t>
      </w:r>
      <w:proofErr w:type="spellEnd"/>
      <w:r>
        <w:t xml:space="preserve"> </w:t>
      </w:r>
      <w:proofErr w:type="spellStart"/>
      <w:r>
        <w:t>friden</w:t>
      </w:r>
      <w:proofErr w:type="spellEnd"/>
      <w:r>
        <w:t xml:space="preserve"> und </w:t>
      </w:r>
      <w:proofErr w:type="spellStart"/>
      <w:r>
        <w:t>Wortt</w:t>
      </w:r>
      <w:proofErr w:type="spellEnd"/>
      <w:r>
        <w:t xml:space="preserve"> </w:t>
      </w:r>
      <w:proofErr w:type="spellStart"/>
      <w:r>
        <w:t>verheisset</w:t>
      </w:r>
      <w:proofErr w:type="spellEnd"/>
      <w:r>
        <w:t xml:space="preserve"> und spricht: ich will sie </w:t>
      </w:r>
      <w:proofErr w:type="spellStart"/>
      <w:r>
        <w:t>geweren</w:t>
      </w:r>
      <w:proofErr w:type="spellEnd"/>
      <w:r>
        <w:t xml:space="preserve"> </w:t>
      </w:r>
      <w:proofErr w:type="spellStart"/>
      <w:r>
        <w:t>ires</w:t>
      </w:r>
      <w:proofErr w:type="spellEnd"/>
      <w:r>
        <w:t xml:space="preserve"> </w:t>
      </w:r>
      <w:proofErr w:type="spellStart"/>
      <w:r>
        <w:t>gebettes</w:t>
      </w:r>
      <w:proofErr w:type="spellEnd"/>
      <w:r>
        <w:t xml:space="preserve"> </w:t>
      </w:r>
      <w:proofErr w:type="spellStart"/>
      <w:r>
        <w:t>umb</w:t>
      </w:r>
      <w:proofErr w:type="spellEnd"/>
      <w:r>
        <w:t xml:space="preserve"> </w:t>
      </w:r>
      <w:proofErr w:type="spellStart"/>
      <w:r>
        <w:t>friden</w:t>
      </w:r>
      <w:proofErr w:type="spellEnd"/>
      <w:r>
        <w:t xml:space="preserve"> und </w:t>
      </w:r>
      <w:proofErr w:type="spellStart"/>
      <w:r>
        <w:t>trewe</w:t>
      </w:r>
      <w:proofErr w:type="spellEnd"/>
      <w:r>
        <w:t xml:space="preserve">: Das die </w:t>
      </w:r>
      <w:proofErr w:type="spellStart"/>
      <w:r>
        <w:t>zerplagete</w:t>
      </w:r>
      <w:proofErr w:type="spellEnd"/>
      <w:r>
        <w:t xml:space="preserve"> </w:t>
      </w:r>
      <w:proofErr w:type="spellStart"/>
      <w:r>
        <w:t>Stette</w:t>
      </w:r>
      <w:proofErr w:type="spellEnd"/>
      <w:r>
        <w:t xml:space="preserve"> desgleichen von Gott </w:t>
      </w:r>
      <w:proofErr w:type="spellStart"/>
      <w:r>
        <w:t>begeren</w:t>
      </w:r>
      <w:proofErr w:type="spellEnd"/>
      <w:r>
        <w:t xml:space="preserve"> im </w:t>
      </w:r>
      <w:proofErr w:type="spellStart"/>
      <w:r>
        <w:t>namen</w:t>
      </w:r>
      <w:proofErr w:type="spellEnd"/>
      <w:r>
        <w:t xml:space="preserve"> CHRISTI das er </w:t>
      </w:r>
      <w:proofErr w:type="spellStart"/>
      <w:r>
        <w:t>inen</w:t>
      </w:r>
      <w:proofErr w:type="spellEnd"/>
      <w:r>
        <w:t xml:space="preserve"> sein Wort und gemeinen </w:t>
      </w:r>
      <w:proofErr w:type="spellStart"/>
      <w:r>
        <w:t>friden</w:t>
      </w:r>
      <w:proofErr w:type="spellEnd"/>
      <w:r>
        <w:t xml:space="preserve"> widergebe so wollen sie </w:t>
      </w:r>
      <w:proofErr w:type="spellStart"/>
      <w:r>
        <w:t>frome</w:t>
      </w:r>
      <w:proofErr w:type="spellEnd"/>
      <w:r>
        <w:t xml:space="preserve"> Kinder werden und Schulen Kirchen </w:t>
      </w:r>
      <w:proofErr w:type="spellStart"/>
      <w:r>
        <w:t>Spitalen</w:t>
      </w:r>
      <w:proofErr w:type="spellEnd"/>
      <w:r>
        <w:t xml:space="preserve"> </w:t>
      </w:r>
      <w:proofErr w:type="spellStart"/>
      <w:r>
        <w:t>auffs</w:t>
      </w:r>
      <w:proofErr w:type="spellEnd"/>
      <w:r>
        <w:t xml:space="preserve"> beste versorgen / das sie getrost seien und wissen das </w:t>
      </w:r>
      <w:proofErr w:type="spellStart"/>
      <w:r>
        <w:t>inen</w:t>
      </w:r>
      <w:proofErr w:type="spellEnd"/>
      <w:r>
        <w:t xml:space="preserve"> Gott so war </w:t>
      </w:r>
      <w:proofErr w:type="spellStart"/>
      <w:r>
        <w:t>frid</w:t>
      </w:r>
      <w:proofErr w:type="spellEnd"/>
      <w:r>
        <w:t xml:space="preserve"> und </w:t>
      </w:r>
      <w:proofErr w:type="spellStart"/>
      <w:r>
        <w:t>wortt</w:t>
      </w:r>
      <w:proofErr w:type="spellEnd"/>
      <w:r>
        <w:t xml:space="preserve"> geben werde zu </w:t>
      </w:r>
      <w:proofErr w:type="spellStart"/>
      <w:r>
        <w:t>dises</w:t>
      </w:r>
      <w:proofErr w:type="spellEnd"/>
      <w:r>
        <w:t xml:space="preserve"> und jenes </w:t>
      </w:r>
      <w:proofErr w:type="spellStart"/>
      <w:r>
        <w:t>lebens</w:t>
      </w:r>
      <w:proofErr w:type="spellEnd"/>
      <w:r>
        <w:t xml:space="preserve"> </w:t>
      </w:r>
      <w:proofErr w:type="spellStart"/>
      <w:r>
        <w:t>wolfart</w:t>
      </w:r>
      <w:proofErr w:type="spellEnd"/>
      <w:r>
        <w:t xml:space="preserve"> als er der Stad Jerusalem seine </w:t>
      </w:r>
      <w:proofErr w:type="spellStart"/>
      <w:r>
        <w:t>verheissunge</w:t>
      </w:r>
      <w:proofErr w:type="spellEnd"/>
      <w:r>
        <w:t xml:space="preserve"> hielt da sie in </w:t>
      </w:r>
      <w:proofErr w:type="spellStart"/>
      <w:r>
        <w:t>drauff</w:t>
      </w:r>
      <w:proofErr w:type="spellEnd"/>
      <w:r>
        <w:t xml:space="preserve"> </w:t>
      </w:r>
      <w:proofErr w:type="spellStart"/>
      <w:r>
        <w:t>umb</w:t>
      </w:r>
      <w:proofErr w:type="spellEnd"/>
      <w:r>
        <w:t xml:space="preserve"> </w:t>
      </w:r>
      <w:proofErr w:type="spellStart"/>
      <w:r>
        <w:t>frid</w:t>
      </w:r>
      <w:proofErr w:type="spellEnd"/>
      <w:r>
        <w:t xml:space="preserve"> und </w:t>
      </w:r>
      <w:proofErr w:type="spellStart"/>
      <w:r>
        <w:t>trewe</w:t>
      </w:r>
      <w:proofErr w:type="spellEnd"/>
      <w:r>
        <w:t xml:space="preserve"> </w:t>
      </w:r>
      <w:proofErr w:type="spellStart"/>
      <w:r>
        <w:t>anrieffe</w:t>
      </w:r>
      <w:proofErr w:type="spellEnd"/>
      <w:r>
        <w:t xml:space="preserve">. </w:t>
      </w:r>
    </w:p>
    <w:p w14:paraId="20538F70" w14:textId="77777777" w:rsidR="005F223E" w:rsidRDefault="005F223E" w:rsidP="005F223E">
      <w:pPr>
        <w:pStyle w:val="StandardWeb"/>
      </w:pPr>
      <w:r>
        <w:t xml:space="preserve">Endlich wie sich Gott im dritten teil </w:t>
      </w:r>
      <w:proofErr w:type="spellStart"/>
      <w:r>
        <w:t>vernemen</w:t>
      </w:r>
      <w:proofErr w:type="spellEnd"/>
      <w:r>
        <w:t xml:space="preserve"> lest das er </w:t>
      </w:r>
      <w:proofErr w:type="spellStart"/>
      <w:r>
        <w:t>uber</w:t>
      </w:r>
      <w:proofErr w:type="spellEnd"/>
      <w:r>
        <w:t xml:space="preserve"> die </w:t>
      </w:r>
      <w:proofErr w:type="spellStart"/>
      <w:r>
        <w:t>spotter</w:t>
      </w:r>
      <w:proofErr w:type="spellEnd"/>
      <w:r>
        <w:t xml:space="preserve"> </w:t>
      </w:r>
      <w:proofErr w:type="spellStart"/>
      <w:r>
        <w:t>seer</w:t>
      </w:r>
      <w:proofErr w:type="spellEnd"/>
      <w:r>
        <w:t xml:space="preserve"> </w:t>
      </w:r>
      <w:proofErr w:type="spellStart"/>
      <w:r>
        <w:t>zorne</w:t>
      </w:r>
      <w:proofErr w:type="spellEnd"/>
      <w:r>
        <w:t xml:space="preserve"> so zum </w:t>
      </w:r>
      <w:proofErr w:type="spellStart"/>
      <w:r>
        <w:t>geplageten</w:t>
      </w:r>
      <w:proofErr w:type="spellEnd"/>
      <w:r>
        <w:t xml:space="preserve"> Jerusalem das </w:t>
      </w:r>
      <w:proofErr w:type="spellStart"/>
      <w:r>
        <w:t>auff</w:t>
      </w:r>
      <w:proofErr w:type="spellEnd"/>
      <w:r>
        <w:t xml:space="preserve"> Gottes </w:t>
      </w:r>
      <w:proofErr w:type="spellStart"/>
      <w:r>
        <w:t>verheissunge</w:t>
      </w:r>
      <w:proofErr w:type="spellEnd"/>
      <w:r>
        <w:t xml:space="preserve"> </w:t>
      </w:r>
      <w:proofErr w:type="spellStart"/>
      <w:r>
        <w:t>trawete</w:t>
      </w:r>
      <w:proofErr w:type="spellEnd"/>
      <w:r>
        <w:t xml:space="preserve"> sprachen es </w:t>
      </w:r>
      <w:proofErr w:type="spellStart"/>
      <w:r>
        <w:t>were</w:t>
      </w:r>
      <w:proofErr w:type="spellEnd"/>
      <w:r>
        <w:t xml:space="preserve"> gar aus mit </w:t>
      </w:r>
      <w:proofErr w:type="spellStart"/>
      <w:r>
        <w:t>inen</w:t>
      </w:r>
      <w:proofErr w:type="spellEnd"/>
      <w:r>
        <w:t xml:space="preserve"> sie hoffeten vergeblich </w:t>
      </w:r>
      <w:proofErr w:type="spellStart"/>
      <w:r>
        <w:t>auff</w:t>
      </w:r>
      <w:proofErr w:type="spellEnd"/>
      <w:r>
        <w:t xml:space="preserve"> der Propheten </w:t>
      </w:r>
      <w:proofErr w:type="spellStart"/>
      <w:r>
        <w:t>verheissunge</w:t>
      </w:r>
      <w:proofErr w:type="spellEnd"/>
      <w:r>
        <w:t xml:space="preserve"> vom Messiah und </w:t>
      </w:r>
      <w:proofErr w:type="spellStart"/>
      <w:r>
        <w:t>irer</w:t>
      </w:r>
      <w:proofErr w:type="spellEnd"/>
      <w:r>
        <w:t xml:space="preserve"> </w:t>
      </w:r>
      <w:proofErr w:type="spellStart"/>
      <w:r>
        <w:t>heimfart</w:t>
      </w:r>
      <w:proofErr w:type="spellEnd"/>
      <w:r>
        <w:t xml:space="preserve"> aus dem Babylonischen </w:t>
      </w:r>
      <w:proofErr w:type="spellStart"/>
      <w:r>
        <w:t>gefengnis</w:t>
      </w:r>
      <w:proofErr w:type="spellEnd"/>
      <w:r>
        <w:t xml:space="preserve">: das er desgleichen </w:t>
      </w:r>
      <w:proofErr w:type="spellStart"/>
      <w:r>
        <w:t>uber</w:t>
      </w:r>
      <w:proofErr w:type="spellEnd"/>
      <w:r>
        <w:t xml:space="preserve"> die losen </w:t>
      </w:r>
      <w:proofErr w:type="spellStart"/>
      <w:r>
        <w:t>meuller</w:t>
      </w:r>
      <w:proofErr w:type="spellEnd"/>
      <w:r>
        <w:t xml:space="preserve"> </w:t>
      </w:r>
      <w:proofErr w:type="spellStart"/>
      <w:r>
        <w:t>seer</w:t>
      </w:r>
      <w:proofErr w:type="spellEnd"/>
      <w:r>
        <w:t xml:space="preserve"> </w:t>
      </w:r>
      <w:proofErr w:type="spellStart"/>
      <w:r>
        <w:t>zoerne</w:t>
      </w:r>
      <w:proofErr w:type="spellEnd"/>
      <w:r>
        <w:t xml:space="preserve"> die zu den </w:t>
      </w:r>
      <w:proofErr w:type="spellStart"/>
      <w:r>
        <w:t>zerplageten</w:t>
      </w:r>
      <w:proofErr w:type="spellEnd"/>
      <w:r>
        <w:t xml:space="preserve"> </w:t>
      </w:r>
      <w:proofErr w:type="spellStart"/>
      <w:r>
        <w:t>stetten</w:t>
      </w:r>
      <w:proofErr w:type="spellEnd"/>
      <w:r>
        <w:t xml:space="preserve"> </w:t>
      </w:r>
      <w:proofErr w:type="spellStart"/>
      <w:r>
        <w:t>umb</w:t>
      </w:r>
      <w:proofErr w:type="spellEnd"/>
      <w:r>
        <w:t xml:space="preserve"> des Evangelii willen sprechen / wo ist nun </w:t>
      </w:r>
      <w:proofErr w:type="spellStart"/>
      <w:r>
        <w:t>ewer</w:t>
      </w:r>
      <w:proofErr w:type="spellEnd"/>
      <w:r>
        <w:t xml:space="preserve"> Evangelion? Warlich es wird allen Tyrannen und </w:t>
      </w:r>
      <w:proofErr w:type="spellStart"/>
      <w:r>
        <w:t>spottern</w:t>
      </w:r>
      <w:proofErr w:type="spellEnd"/>
      <w:r>
        <w:t xml:space="preserve"> der Christen gehen wie Jesaias im </w:t>
      </w:r>
      <w:proofErr w:type="spellStart"/>
      <w:r>
        <w:t>Vierundfunfftzigsten</w:t>
      </w:r>
      <w:proofErr w:type="spellEnd"/>
      <w:r>
        <w:t xml:space="preserve"> Capitel spricht / aller zeug der wider dich </w:t>
      </w:r>
      <w:proofErr w:type="spellStart"/>
      <w:r>
        <w:t>zubereittet</w:t>
      </w:r>
      <w:proofErr w:type="spellEnd"/>
      <w:r>
        <w:t xml:space="preserve"> wird dem </w:t>
      </w:r>
      <w:proofErr w:type="spellStart"/>
      <w:r>
        <w:t>sol</w:t>
      </w:r>
      <w:proofErr w:type="spellEnd"/>
      <w:r>
        <w:t xml:space="preserve"> es nicht gelingen / und alle </w:t>
      </w:r>
      <w:proofErr w:type="spellStart"/>
      <w:r>
        <w:t>zunge</w:t>
      </w:r>
      <w:proofErr w:type="spellEnd"/>
      <w:r>
        <w:t xml:space="preserve"> die sich wider dich setzet </w:t>
      </w:r>
      <w:proofErr w:type="spellStart"/>
      <w:r>
        <w:t>soltu</w:t>
      </w:r>
      <w:proofErr w:type="spellEnd"/>
      <w:r>
        <w:t xml:space="preserve"> im </w:t>
      </w:r>
      <w:proofErr w:type="spellStart"/>
      <w:r>
        <w:t>gericht</w:t>
      </w:r>
      <w:proofErr w:type="spellEnd"/>
      <w:r>
        <w:t xml:space="preserve"> verdammen. Aber von </w:t>
      </w:r>
      <w:proofErr w:type="spellStart"/>
      <w:r>
        <w:t>disem</w:t>
      </w:r>
      <w:proofErr w:type="spellEnd"/>
      <w:r>
        <w:t xml:space="preserve"> dreifaltigen brauch des </w:t>
      </w:r>
      <w:proofErr w:type="spellStart"/>
      <w:r>
        <w:t>Capitels</w:t>
      </w:r>
      <w:proofErr w:type="spellEnd"/>
      <w:r>
        <w:t xml:space="preserve"> vom </w:t>
      </w:r>
      <w:proofErr w:type="spellStart"/>
      <w:r>
        <w:t>gnedigen</w:t>
      </w:r>
      <w:proofErr w:type="spellEnd"/>
      <w:r>
        <w:t xml:space="preserve"> Wort Gottes mehr in der Vorrede: Weil man zweie oder </w:t>
      </w:r>
      <w:proofErr w:type="spellStart"/>
      <w:r>
        <w:t>dreiemal</w:t>
      </w:r>
      <w:proofErr w:type="spellEnd"/>
      <w:r>
        <w:t xml:space="preserve"> </w:t>
      </w:r>
      <w:proofErr w:type="spellStart"/>
      <w:r>
        <w:t>wol</w:t>
      </w:r>
      <w:proofErr w:type="spellEnd"/>
      <w:r>
        <w:t xml:space="preserve"> reden mag das </w:t>
      </w:r>
      <w:proofErr w:type="spellStart"/>
      <w:r>
        <w:t>gutt</w:t>
      </w:r>
      <w:proofErr w:type="spellEnd"/>
      <w:r>
        <w:t xml:space="preserve"> ist und nutz bringet. </w:t>
      </w:r>
    </w:p>
    <w:p w14:paraId="40B2863E" w14:textId="77777777" w:rsidR="005F223E" w:rsidRDefault="005F223E" w:rsidP="005F223E">
      <w:pPr>
        <w:pStyle w:val="StandardWeb"/>
      </w:pPr>
      <w:r>
        <w:t xml:space="preserve">Der </w:t>
      </w:r>
      <w:proofErr w:type="spellStart"/>
      <w:r>
        <w:t>Allmechtige</w:t>
      </w:r>
      <w:proofErr w:type="spellEnd"/>
      <w:r>
        <w:t xml:space="preserve"> und </w:t>
      </w:r>
      <w:proofErr w:type="spellStart"/>
      <w:r>
        <w:t>barmhertzige</w:t>
      </w:r>
      <w:proofErr w:type="spellEnd"/>
      <w:r>
        <w:t xml:space="preserve"> Gott </w:t>
      </w:r>
      <w:proofErr w:type="spellStart"/>
      <w:r>
        <w:t>behuete</w:t>
      </w:r>
      <w:proofErr w:type="spellEnd"/>
      <w:r>
        <w:t xml:space="preserve"> uns </w:t>
      </w:r>
      <w:proofErr w:type="spellStart"/>
      <w:r>
        <w:t>fur</w:t>
      </w:r>
      <w:proofErr w:type="spellEnd"/>
      <w:r>
        <w:t xml:space="preserve"> seinem </w:t>
      </w:r>
      <w:proofErr w:type="spellStart"/>
      <w:r>
        <w:t>ungnedigen</w:t>
      </w:r>
      <w:proofErr w:type="spellEnd"/>
      <w:r>
        <w:t xml:space="preserve"> </w:t>
      </w:r>
      <w:proofErr w:type="spellStart"/>
      <w:r>
        <w:t>zorn</w:t>
      </w:r>
      <w:proofErr w:type="spellEnd"/>
      <w:r>
        <w:t xml:space="preserve"> und handele mit uns nach seinem </w:t>
      </w:r>
      <w:proofErr w:type="spellStart"/>
      <w:r>
        <w:t>gnedigen</w:t>
      </w:r>
      <w:proofErr w:type="spellEnd"/>
      <w:r>
        <w:t xml:space="preserve"> </w:t>
      </w:r>
      <w:proofErr w:type="spellStart"/>
      <w:r>
        <w:t>wort</w:t>
      </w:r>
      <w:proofErr w:type="spellEnd"/>
      <w:r>
        <w:t xml:space="preserve"> von CHRISTO </w:t>
      </w:r>
      <w:proofErr w:type="spellStart"/>
      <w:r>
        <w:t>gered</w:t>
      </w:r>
      <w:proofErr w:type="spellEnd"/>
      <w:r>
        <w:t xml:space="preserve">: Amen. </w:t>
      </w:r>
    </w:p>
    <w:p w14:paraId="1BD4C81A" w14:textId="77777777" w:rsidR="005F223E" w:rsidRDefault="005F223E" w:rsidP="005F223E">
      <w:pPr>
        <w:pStyle w:val="StandardWeb"/>
      </w:pPr>
      <w:proofErr w:type="spellStart"/>
      <w:r>
        <w:t>Geprediget</w:t>
      </w:r>
      <w:proofErr w:type="spellEnd"/>
      <w:r>
        <w:t xml:space="preserve"> zu </w:t>
      </w:r>
      <w:proofErr w:type="spellStart"/>
      <w:r>
        <w:t>Marpurg</w:t>
      </w:r>
      <w:proofErr w:type="spellEnd"/>
      <w:r>
        <w:t xml:space="preserve"> 1547.</w:t>
      </w:r>
      <w:r>
        <w:br/>
        <w:t xml:space="preserve">Geschrieben zu Rostock 1552. </w:t>
      </w:r>
    </w:p>
    <w:p w14:paraId="4D0D3D2D" w14:textId="77777777" w:rsidR="005F223E" w:rsidRDefault="005F223E" w:rsidP="005F223E">
      <w:pPr>
        <w:pStyle w:val="StandardWeb"/>
      </w:pPr>
      <w:r>
        <w:t xml:space="preserve">Gedruckt zu Rostock durch </w:t>
      </w:r>
      <w:proofErr w:type="spellStart"/>
      <w:r>
        <w:t>Ludowig</w:t>
      </w:r>
      <w:proofErr w:type="spellEnd"/>
      <w:r>
        <w:t xml:space="preserve"> Dietz. </w:t>
      </w:r>
    </w:p>
    <w:p w14:paraId="0FF0B5E0" w14:textId="77777777" w:rsidR="005F223E" w:rsidRDefault="005F223E" w:rsidP="005F223E">
      <w:pPr>
        <w:pStyle w:val="StandardWeb"/>
      </w:pPr>
      <w:r>
        <w:rPr>
          <w:rStyle w:val="HTMLCode"/>
        </w:rPr>
        <w:t>Aus dem Original abgeschrieben</w:t>
      </w:r>
      <w:r>
        <w:t xml:space="preserve"> </w:t>
      </w:r>
    </w:p>
    <w:p w14:paraId="3C6665ED" w14:textId="20E992F9" w:rsidR="00BD71A4" w:rsidRDefault="00BD71A4">
      <w:pPr>
        <w:spacing w:after="0" w:line="240" w:lineRule="auto"/>
      </w:pPr>
    </w:p>
    <w:p w14:paraId="3F60FD8E" w14:textId="77777777" w:rsidR="00BD71A4" w:rsidRDefault="00BD71A4">
      <w:pPr>
        <w:spacing w:after="0" w:line="240" w:lineRule="auto"/>
        <w:rPr>
          <w:rFonts w:eastAsia="Times New Roman"/>
          <w:b/>
          <w:bCs/>
          <w:color w:val="000000"/>
          <w:kern w:val="36"/>
          <w:sz w:val="36"/>
          <w:szCs w:val="48"/>
          <w:lang w:eastAsia="de-DE"/>
        </w:rPr>
      </w:pPr>
      <w:r>
        <w:br w:type="page"/>
      </w:r>
    </w:p>
    <w:p w14:paraId="06EBFCDE" w14:textId="77777777" w:rsidR="00D5498D" w:rsidRPr="00D5498D" w:rsidRDefault="00D5498D" w:rsidP="008E63BE">
      <w:pPr>
        <w:pStyle w:val="berschrift1"/>
      </w:pPr>
      <w:r w:rsidRPr="00D5498D">
        <w:t>Quellen:</w:t>
      </w:r>
    </w:p>
    <w:p w14:paraId="265080A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965573E" w14:textId="77777777" w:rsidR="00BD71A4" w:rsidRDefault="0022558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FD0E307" w14:textId="77777777" w:rsidR="00BD71A4" w:rsidRDefault="00225584"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4BA266F9" w14:textId="77777777" w:rsidR="00BD71A4" w:rsidRDefault="00225584"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305539B9" w14:textId="77777777" w:rsidR="00BD71A4" w:rsidRDefault="00225584"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0942AD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F3BB8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120A8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FDD4C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0D7DA97" w14:textId="77777777" w:rsidR="00082307" w:rsidRDefault="00BD71A4" w:rsidP="00BD71A4">
      <w:pPr>
        <w:pStyle w:val="berschrift1"/>
      </w:pPr>
      <w:r>
        <w:t>Spendenaufruf</w:t>
      </w:r>
    </w:p>
    <w:p w14:paraId="13E98A9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177152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0745A6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ABC1E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DF72C9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E766F93" w14:textId="77777777" w:rsidR="00BD71A4" w:rsidRDefault="00225584"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0A348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0325DD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E9CD9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25CE7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13BD2B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93"/>
    <w:rsid w:val="000700B0"/>
    <w:rsid w:val="00082307"/>
    <w:rsid w:val="000C66E5"/>
    <w:rsid w:val="000D088F"/>
    <w:rsid w:val="00122BD9"/>
    <w:rsid w:val="001C3793"/>
    <w:rsid w:val="001F54C4"/>
    <w:rsid w:val="0022039F"/>
    <w:rsid w:val="00225584"/>
    <w:rsid w:val="00272484"/>
    <w:rsid w:val="00297F83"/>
    <w:rsid w:val="002E6D11"/>
    <w:rsid w:val="00381C0C"/>
    <w:rsid w:val="00537F59"/>
    <w:rsid w:val="005F223E"/>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8A8C0"/>
  <w15:chartTrackingRefBased/>
  <w15:docId w15:val="{6E031145-9BCF-447A-A8BB-8925BB60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5F223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4320322">
      <w:bodyDiv w:val="1"/>
      <w:marLeft w:val="0"/>
      <w:marRight w:val="0"/>
      <w:marTop w:val="0"/>
      <w:marBottom w:val="0"/>
      <w:divBdr>
        <w:top w:val="none" w:sz="0" w:space="0" w:color="auto"/>
        <w:left w:val="none" w:sz="0" w:space="0" w:color="auto"/>
        <w:bottom w:val="none" w:sz="0" w:space="0" w:color="auto"/>
        <w:right w:val="none" w:sz="0" w:space="0" w:color="auto"/>
      </w:divBdr>
    </w:div>
    <w:div w:id="1919166776">
      <w:bodyDiv w:val="1"/>
      <w:marLeft w:val="0"/>
      <w:marRight w:val="0"/>
      <w:marTop w:val="0"/>
      <w:marBottom w:val="0"/>
      <w:divBdr>
        <w:top w:val="none" w:sz="0" w:space="0" w:color="auto"/>
        <w:left w:val="none" w:sz="0" w:space="0" w:color="auto"/>
        <w:bottom w:val="none" w:sz="0" w:space="0" w:color="auto"/>
        <w:right w:val="none" w:sz="0" w:space="0" w:color="auto"/>
      </w:divBdr>
      <w:divsChild>
        <w:div w:id="998583902">
          <w:marLeft w:val="0"/>
          <w:marRight w:val="0"/>
          <w:marTop w:val="0"/>
          <w:marBottom w:val="0"/>
          <w:divBdr>
            <w:top w:val="none" w:sz="0" w:space="0" w:color="auto"/>
            <w:left w:val="none" w:sz="0" w:space="0" w:color="auto"/>
            <w:bottom w:val="none" w:sz="0" w:space="0" w:color="auto"/>
            <w:right w:val="none" w:sz="0" w:space="0" w:color="auto"/>
          </w:divBdr>
        </w:div>
        <w:div w:id="1962952085">
          <w:marLeft w:val="0"/>
          <w:marRight w:val="0"/>
          <w:marTop w:val="0"/>
          <w:marBottom w:val="0"/>
          <w:divBdr>
            <w:top w:val="none" w:sz="0" w:space="0" w:color="auto"/>
            <w:left w:val="none" w:sz="0" w:space="0" w:color="auto"/>
            <w:bottom w:val="none" w:sz="0" w:space="0" w:color="auto"/>
            <w:right w:val="none" w:sz="0" w:space="0" w:color="auto"/>
          </w:divBdr>
        </w:div>
        <w:div w:id="1943146379">
          <w:marLeft w:val="0"/>
          <w:marRight w:val="0"/>
          <w:marTop w:val="0"/>
          <w:marBottom w:val="0"/>
          <w:divBdr>
            <w:top w:val="none" w:sz="0" w:space="0" w:color="auto"/>
            <w:left w:val="none" w:sz="0" w:space="0" w:color="auto"/>
            <w:bottom w:val="none" w:sz="0" w:space="0" w:color="auto"/>
            <w:right w:val="none" w:sz="0" w:space="0" w:color="auto"/>
          </w:divBdr>
        </w:div>
        <w:div w:id="1504275699">
          <w:marLeft w:val="0"/>
          <w:marRight w:val="0"/>
          <w:marTop w:val="0"/>
          <w:marBottom w:val="0"/>
          <w:divBdr>
            <w:top w:val="none" w:sz="0" w:space="0" w:color="auto"/>
            <w:left w:val="none" w:sz="0" w:space="0" w:color="auto"/>
            <w:bottom w:val="none" w:sz="0" w:space="0" w:color="auto"/>
            <w:right w:val="none" w:sz="0" w:space="0" w:color="auto"/>
          </w:divBdr>
        </w:div>
        <w:div w:id="1343700713">
          <w:marLeft w:val="0"/>
          <w:marRight w:val="0"/>
          <w:marTop w:val="0"/>
          <w:marBottom w:val="0"/>
          <w:divBdr>
            <w:top w:val="none" w:sz="0" w:space="0" w:color="auto"/>
            <w:left w:val="none" w:sz="0" w:space="0" w:color="auto"/>
            <w:bottom w:val="none" w:sz="0" w:space="0" w:color="auto"/>
            <w:right w:val="none" w:sz="0" w:space="0" w:color="auto"/>
          </w:divBdr>
        </w:div>
        <w:div w:id="401830292">
          <w:marLeft w:val="0"/>
          <w:marRight w:val="0"/>
          <w:marTop w:val="0"/>
          <w:marBottom w:val="0"/>
          <w:divBdr>
            <w:top w:val="none" w:sz="0" w:space="0" w:color="auto"/>
            <w:left w:val="none" w:sz="0" w:space="0" w:color="auto"/>
            <w:bottom w:val="none" w:sz="0" w:space="0" w:color="auto"/>
            <w:right w:val="none" w:sz="0" w:space="0" w:color="auto"/>
          </w:divBdr>
        </w:div>
        <w:div w:id="1609892250">
          <w:marLeft w:val="0"/>
          <w:marRight w:val="0"/>
          <w:marTop w:val="0"/>
          <w:marBottom w:val="0"/>
          <w:divBdr>
            <w:top w:val="none" w:sz="0" w:space="0" w:color="auto"/>
            <w:left w:val="none" w:sz="0" w:space="0" w:color="auto"/>
            <w:bottom w:val="none" w:sz="0" w:space="0" w:color="auto"/>
            <w:right w:val="none" w:sz="0" w:space="0" w:color="auto"/>
          </w:divBdr>
        </w:div>
        <w:div w:id="2059357000">
          <w:marLeft w:val="0"/>
          <w:marRight w:val="0"/>
          <w:marTop w:val="0"/>
          <w:marBottom w:val="0"/>
          <w:divBdr>
            <w:top w:val="none" w:sz="0" w:space="0" w:color="auto"/>
            <w:left w:val="none" w:sz="0" w:space="0" w:color="auto"/>
            <w:bottom w:val="none" w:sz="0" w:space="0" w:color="auto"/>
            <w:right w:val="none" w:sz="0" w:space="0" w:color="auto"/>
          </w:divBdr>
        </w:div>
        <w:div w:id="546835501">
          <w:marLeft w:val="0"/>
          <w:marRight w:val="0"/>
          <w:marTop w:val="0"/>
          <w:marBottom w:val="0"/>
          <w:divBdr>
            <w:top w:val="none" w:sz="0" w:space="0" w:color="auto"/>
            <w:left w:val="none" w:sz="0" w:space="0" w:color="auto"/>
            <w:bottom w:val="none" w:sz="0" w:space="0" w:color="auto"/>
            <w:right w:val="none" w:sz="0" w:space="0" w:color="auto"/>
          </w:divBdr>
        </w:div>
        <w:div w:id="389310012">
          <w:marLeft w:val="0"/>
          <w:marRight w:val="0"/>
          <w:marTop w:val="0"/>
          <w:marBottom w:val="0"/>
          <w:divBdr>
            <w:top w:val="none" w:sz="0" w:space="0" w:color="auto"/>
            <w:left w:val="none" w:sz="0" w:space="0" w:color="auto"/>
            <w:bottom w:val="none" w:sz="0" w:space="0" w:color="auto"/>
            <w:right w:val="none" w:sz="0" w:space="0" w:color="auto"/>
          </w:divBdr>
        </w:div>
        <w:div w:id="73459472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glaubensstimme.de/doku.php?id=autoren:d:draconites:widerchrist" TargetMode="External"/><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webmaster@glaubensstimme.de" TargetMode="External"/><Relationship Id="rId1" Type="http://schemas.openxmlformats.org/officeDocument/2006/relationships/styles" Target="styles.xml"/><Relationship Id="rId6" Type="http://schemas.openxmlformats.org/officeDocument/2006/relationships/hyperlink" Target="https://glaubensstimme.de/doku.php?id=autoren:d:draconites:widderchrist" TargetMode="External"/><Relationship Id="rId11" Type="http://schemas.openxmlformats.org/officeDocument/2006/relationships/hyperlink" Target="https://gebete.glaubensstimme.de/" TargetMode="External"/><Relationship Id="rId5" Type="http://schemas.openxmlformats.org/officeDocument/2006/relationships/image" Target="media/image2.png"/><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image" Target="media/image1.jpg"/><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14</Pages>
  <Words>5267</Words>
  <Characters>33189</Characters>
  <Application>Microsoft Office Word</Application>
  <DocSecurity>0</DocSecurity>
  <Lines>276</Lines>
  <Paragraphs>76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Gnedigen Wortt unsers Gottes</dc:title>
  <dc:subject/>
  <dc:creator>Draconites, Johannes</dc:creator>
  <cp:keywords/>
  <dc:description/>
  <cp:lastModifiedBy>webmaster@glaubensstimme.de</cp:lastModifiedBy>
  <cp:revision>3</cp:revision>
  <dcterms:created xsi:type="dcterms:W3CDTF">2021-11-21T15:29:00Z</dcterms:created>
  <dcterms:modified xsi:type="dcterms:W3CDTF">2021-11-21T19:38:00Z</dcterms:modified>
  <dc:language>de</dc:language>
</cp:coreProperties>
</file>